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7062C" w14:textId="0A61AC08" w:rsidR="007166CE" w:rsidRDefault="00F00A6D"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0115D96" wp14:editId="38BF47B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6448C57" w14:textId="77777777" w:rsidR="007166CE" w:rsidRDefault="007166CE" w:rsidP="007166CE">
      <w:pPr>
        <w:pStyle w:val="berschrift1"/>
      </w:pPr>
      <w:r>
        <w:br w:type="page"/>
      </w:r>
      <w:r>
        <w:lastRenderedPageBreak/>
        <w:t>Vorwort</w:t>
      </w:r>
    </w:p>
    <w:p w14:paraId="3EC8D4F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99E451F" w14:textId="77777777" w:rsidR="007E1779" w:rsidRDefault="008D7463" w:rsidP="007166CE">
      <w:r>
        <w:t xml:space="preserve">Dieses Jahr hat uns allen eine Menge abverlangt – doch Gott hat uns hindurchgetragen. </w:t>
      </w:r>
    </w:p>
    <w:p w14:paraId="07CE7DB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7BAC6CE" w14:textId="77777777" w:rsidR="007E1779" w:rsidRDefault="007E1779" w:rsidP="007166CE">
      <w:r>
        <w:t>Vielleicht hat aber auch der eine oder die andere Lust, mitzumachen und neue Bücher zu erstellen – sprecht mich einfach an.</w:t>
      </w:r>
    </w:p>
    <w:p w14:paraId="73698C13" w14:textId="77777777" w:rsidR="007166CE" w:rsidRDefault="007166CE" w:rsidP="007166CE">
      <w:r>
        <w:t>Euch allen wünsche ich Gottes reichen Segen und dass Ihr für Euch interessante Texte hier findet. Für Anregungen bin ich immer dankbar.</w:t>
      </w:r>
    </w:p>
    <w:p w14:paraId="332F9A6E" w14:textId="77777777" w:rsidR="007166CE" w:rsidRDefault="007166CE" w:rsidP="007166CE">
      <w:r>
        <w:t>Gruß &amp; Segen,</w:t>
      </w:r>
    </w:p>
    <w:p w14:paraId="44444C98" w14:textId="77777777" w:rsidR="007166CE" w:rsidRDefault="007166CE" w:rsidP="007166CE">
      <w:r>
        <w:t>Andreas</w:t>
      </w:r>
    </w:p>
    <w:p w14:paraId="0B3B4CD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71BA77D" w14:textId="77777777" w:rsidR="00B92289" w:rsidRDefault="00B92289" w:rsidP="00B92289">
      <w:pPr>
        <w:pStyle w:val="berschrift1"/>
        <w:rPr>
          <w:sz w:val="48"/>
        </w:rPr>
      </w:pPr>
      <w:bookmarkStart w:id="0" w:name="_Hlk69382938"/>
      <w:proofErr w:type="spellStart"/>
      <w:r>
        <w:t>Sendbryff</w:t>
      </w:r>
      <w:proofErr w:type="spellEnd"/>
      <w:r>
        <w:t xml:space="preserve"> Andres Boden von </w:t>
      </w:r>
      <w:proofErr w:type="spellStart"/>
      <w:r>
        <w:t>Carolstatt</w:t>
      </w:r>
      <w:proofErr w:type="spellEnd"/>
      <w:r>
        <w:t xml:space="preserve">. </w:t>
      </w:r>
      <w:proofErr w:type="spellStart"/>
      <w:r>
        <w:t>Erklerung</w:t>
      </w:r>
      <w:proofErr w:type="spellEnd"/>
      <w:r>
        <w:t xml:space="preserve"> Pauli</w:t>
      </w:r>
      <w:bookmarkEnd w:id="0"/>
      <w:r>
        <w:t>.</w:t>
      </w:r>
    </w:p>
    <w:p w14:paraId="7AF56C4E" w14:textId="77777777" w:rsidR="00B92289" w:rsidRDefault="00B92289" w:rsidP="00B92289">
      <w:pPr>
        <w:pStyle w:val="StandardWeb"/>
      </w:pPr>
      <w:r>
        <w:t xml:space="preserve">Ich bitt euch </w:t>
      </w:r>
      <w:proofErr w:type="spellStart"/>
      <w:r>
        <w:t>brueder</w:t>
      </w:r>
      <w:proofErr w:type="spellEnd"/>
      <w:r>
        <w:t xml:space="preserve"> das </w:t>
      </w:r>
      <w:proofErr w:type="spellStart"/>
      <w:r>
        <w:t>yhr</w:t>
      </w:r>
      <w:proofErr w:type="spellEnd"/>
      <w:r>
        <w:t xml:space="preserve"> alle </w:t>
      </w:r>
      <w:proofErr w:type="spellStart"/>
      <w:r>
        <w:t>sampt</w:t>
      </w:r>
      <w:proofErr w:type="spellEnd"/>
      <w:r>
        <w:t xml:space="preserve"> ein </w:t>
      </w:r>
      <w:proofErr w:type="spellStart"/>
      <w:r>
        <w:t>meinung</w:t>
      </w:r>
      <w:proofErr w:type="spellEnd"/>
      <w:r>
        <w:t xml:space="preserve"> reden </w:t>
      </w:r>
      <w:proofErr w:type="spellStart"/>
      <w:r>
        <w:t>welt</w:t>
      </w:r>
      <w:proofErr w:type="spellEnd"/>
      <w:r>
        <w:t xml:space="preserve">. </w:t>
      </w:r>
      <w:r>
        <w:br/>
        <w:t xml:space="preserve">i. Co. i. </w:t>
      </w:r>
    </w:p>
    <w:p w14:paraId="3448DCF4" w14:textId="77777777" w:rsidR="00B92289" w:rsidRDefault="00B92289" w:rsidP="00B92289">
      <w:pPr>
        <w:pStyle w:val="StandardWeb"/>
      </w:pPr>
      <w:proofErr w:type="spellStart"/>
      <w:r>
        <w:t>Wittemberg</w:t>
      </w:r>
      <w:proofErr w:type="spellEnd"/>
      <w:r>
        <w:t>.</w:t>
      </w:r>
      <w:r>
        <w:br/>
      </w:r>
      <w:proofErr w:type="spellStart"/>
      <w:r>
        <w:t>M.D.XXI</w:t>
      </w:r>
      <w:proofErr w:type="spellEnd"/>
      <w:r>
        <w:t xml:space="preserve">. </w:t>
      </w:r>
    </w:p>
    <w:p w14:paraId="6A5156C7" w14:textId="77777777" w:rsidR="00B92289" w:rsidRDefault="00B92289" w:rsidP="00B92289">
      <w:pPr>
        <w:pStyle w:val="StandardWeb"/>
      </w:pPr>
      <w:r>
        <w:t xml:space="preserve">Dem </w:t>
      </w:r>
      <w:proofErr w:type="spellStart"/>
      <w:r>
        <w:t>achtbarn</w:t>
      </w:r>
      <w:proofErr w:type="spellEnd"/>
      <w:r>
        <w:t xml:space="preserve"> und </w:t>
      </w:r>
      <w:proofErr w:type="spellStart"/>
      <w:r>
        <w:t>wolgelerten</w:t>
      </w:r>
      <w:proofErr w:type="spellEnd"/>
      <w:r>
        <w:t xml:space="preserve"> </w:t>
      </w:r>
      <w:proofErr w:type="spellStart"/>
      <w:r>
        <w:t>Anthonio</w:t>
      </w:r>
      <w:proofErr w:type="spellEnd"/>
      <w:r>
        <w:t xml:space="preserve"> </w:t>
      </w:r>
      <w:proofErr w:type="spellStart"/>
      <w:r>
        <w:t>Romhilt</w:t>
      </w:r>
      <w:proofErr w:type="spellEnd"/>
      <w:r>
        <w:t xml:space="preserve"> </w:t>
      </w:r>
      <w:proofErr w:type="spellStart"/>
      <w:r>
        <w:t>Magistro</w:t>
      </w:r>
      <w:proofErr w:type="spellEnd"/>
      <w:r>
        <w:t xml:space="preserve"> und </w:t>
      </w:r>
      <w:proofErr w:type="spellStart"/>
      <w:r>
        <w:t>Statschreiber</w:t>
      </w:r>
      <w:proofErr w:type="spellEnd"/>
      <w:r>
        <w:t xml:space="preserve"> </w:t>
      </w:r>
      <w:proofErr w:type="spellStart"/>
      <w:r>
        <w:t>auff</w:t>
      </w:r>
      <w:proofErr w:type="spellEnd"/>
      <w:r>
        <w:t xml:space="preserve"> S. </w:t>
      </w:r>
      <w:proofErr w:type="spellStart"/>
      <w:r>
        <w:t>Anneberg</w:t>
      </w:r>
      <w:proofErr w:type="spellEnd"/>
      <w:r>
        <w:t xml:space="preserve"> </w:t>
      </w:r>
      <w:proofErr w:type="spellStart"/>
      <w:r>
        <w:t>meynem</w:t>
      </w:r>
      <w:proofErr w:type="spellEnd"/>
      <w:r>
        <w:t xml:space="preserve"> </w:t>
      </w:r>
      <w:proofErr w:type="spellStart"/>
      <w:r>
        <w:t>gebieter</w:t>
      </w:r>
      <w:proofErr w:type="spellEnd"/>
      <w:r>
        <w:t xml:space="preserve"> / </w:t>
      </w:r>
      <w:proofErr w:type="spellStart"/>
      <w:r>
        <w:t>wunsch</w:t>
      </w:r>
      <w:proofErr w:type="spellEnd"/>
      <w:r>
        <w:t xml:space="preserve"> ich </w:t>
      </w:r>
      <w:proofErr w:type="spellStart"/>
      <w:r>
        <w:t>gotts</w:t>
      </w:r>
      <w:proofErr w:type="spellEnd"/>
      <w:r>
        <w:t xml:space="preserve"> </w:t>
      </w:r>
      <w:proofErr w:type="spellStart"/>
      <w:r>
        <w:t>fried</w:t>
      </w:r>
      <w:proofErr w:type="spellEnd"/>
      <w:r>
        <w:t xml:space="preserve"> </w:t>
      </w:r>
      <w:proofErr w:type="spellStart"/>
      <w:r>
        <w:t>unn</w:t>
      </w:r>
      <w:proofErr w:type="spellEnd"/>
      <w:r>
        <w:t xml:space="preserve"> </w:t>
      </w:r>
      <w:proofErr w:type="spellStart"/>
      <w:r>
        <w:t>gnad</w:t>
      </w:r>
      <w:proofErr w:type="spellEnd"/>
      <w:r>
        <w:t xml:space="preserve">. </w:t>
      </w:r>
    </w:p>
    <w:p w14:paraId="4D7AFDD6" w14:textId="77777777" w:rsidR="00B92289" w:rsidRDefault="00B92289" w:rsidP="00B92289">
      <w:pPr>
        <w:pStyle w:val="StandardWeb"/>
      </w:pPr>
      <w:r>
        <w:t xml:space="preserve">Andres Boden von </w:t>
      </w:r>
      <w:proofErr w:type="spellStart"/>
      <w:r>
        <w:t>Carolstatt</w:t>
      </w:r>
      <w:proofErr w:type="spellEnd"/>
      <w:r>
        <w:t xml:space="preserve">. </w:t>
      </w:r>
    </w:p>
    <w:p w14:paraId="0268EA04" w14:textId="77777777" w:rsidR="00B92289" w:rsidRDefault="00B92289" w:rsidP="00B92289">
      <w:pPr>
        <w:pStyle w:val="StandardWeb"/>
      </w:pPr>
      <w:r>
        <w:t xml:space="preserve">Mir hat ein guter freund / </w:t>
      </w:r>
      <w:proofErr w:type="spellStart"/>
      <w:r>
        <w:t>gunstiger</w:t>
      </w:r>
      <w:proofErr w:type="spellEnd"/>
      <w:r>
        <w:t xml:space="preserve"> geliebter </w:t>
      </w:r>
      <w:proofErr w:type="spellStart"/>
      <w:r>
        <w:t>bruder</w:t>
      </w:r>
      <w:proofErr w:type="spellEnd"/>
      <w:r>
        <w:t xml:space="preserve"> / einen </w:t>
      </w:r>
      <w:proofErr w:type="spellStart"/>
      <w:r>
        <w:t>brieff</w:t>
      </w:r>
      <w:proofErr w:type="spellEnd"/>
      <w:r>
        <w:t xml:space="preserve"> / </w:t>
      </w:r>
      <w:proofErr w:type="spellStart"/>
      <w:r>
        <w:t>ewren</w:t>
      </w:r>
      <w:proofErr w:type="spellEnd"/>
      <w:r>
        <w:t xml:space="preserve"> halben </w:t>
      </w:r>
      <w:proofErr w:type="spellStart"/>
      <w:r>
        <w:t>behendet</w:t>
      </w:r>
      <w:proofErr w:type="spellEnd"/>
      <w:r>
        <w:t xml:space="preserve"> / und angesagt / das euch / und anderen / unser beiden </w:t>
      </w:r>
      <w:proofErr w:type="spellStart"/>
      <w:r>
        <w:t>gondern</w:t>
      </w:r>
      <w:proofErr w:type="spellEnd"/>
      <w:r>
        <w:t xml:space="preserve"> </w:t>
      </w:r>
      <w:proofErr w:type="spellStart"/>
      <w:r>
        <w:t>doselbst</w:t>
      </w:r>
      <w:proofErr w:type="spellEnd"/>
      <w:r>
        <w:t xml:space="preserve"> / </w:t>
      </w:r>
      <w:proofErr w:type="spellStart"/>
      <w:r>
        <w:t>seltzenn</w:t>
      </w:r>
      <w:proofErr w:type="spellEnd"/>
      <w:r>
        <w:t xml:space="preserve"> und beschwerlich sey. Das wir </w:t>
      </w:r>
      <w:proofErr w:type="spellStart"/>
      <w:r>
        <w:t>alhie</w:t>
      </w:r>
      <w:proofErr w:type="spellEnd"/>
      <w:r>
        <w:t xml:space="preserve"> in dein </w:t>
      </w:r>
      <w:proofErr w:type="spellStart"/>
      <w:r>
        <w:t>handell</w:t>
      </w:r>
      <w:proofErr w:type="spellEnd"/>
      <w:r>
        <w:t xml:space="preserve"> und </w:t>
      </w:r>
      <w:proofErr w:type="spellStart"/>
      <w:r>
        <w:t>erkentnus</w:t>
      </w:r>
      <w:proofErr w:type="spellEnd"/>
      <w:r>
        <w:t xml:space="preserve"> / </w:t>
      </w:r>
      <w:proofErr w:type="spellStart"/>
      <w:r>
        <w:t>ßo</w:t>
      </w:r>
      <w:proofErr w:type="spellEnd"/>
      <w:r>
        <w:t xml:space="preserve"> die </w:t>
      </w:r>
      <w:proofErr w:type="spellStart"/>
      <w:r>
        <w:t>Ewangelische</w:t>
      </w:r>
      <w:proofErr w:type="spellEnd"/>
      <w:r>
        <w:t xml:space="preserve"> Messe belangt </w:t>
      </w:r>
      <w:proofErr w:type="spellStart"/>
      <w:r>
        <w:t>mißhellig</w:t>
      </w:r>
      <w:proofErr w:type="spellEnd"/>
      <w:r>
        <w:t xml:space="preserve"> und </w:t>
      </w:r>
      <w:proofErr w:type="spellStart"/>
      <w:r>
        <w:t>gespelt</w:t>
      </w:r>
      <w:proofErr w:type="spellEnd"/>
      <w:r>
        <w:t xml:space="preserve"> sein. Das </w:t>
      </w:r>
      <w:proofErr w:type="spellStart"/>
      <w:r>
        <w:t>ir</w:t>
      </w:r>
      <w:proofErr w:type="spellEnd"/>
      <w:r>
        <w:t xml:space="preserve"> auch gern </w:t>
      </w:r>
      <w:proofErr w:type="spellStart"/>
      <w:r>
        <w:t>ursachen</w:t>
      </w:r>
      <w:proofErr w:type="spellEnd"/>
      <w:r>
        <w:t xml:space="preserve"> </w:t>
      </w:r>
      <w:proofErr w:type="spellStart"/>
      <w:r>
        <w:t>welt</w:t>
      </w:r>
      <w:proofErr w:type="spellEnd"/>
      <w:r>
        <w:t xml:space="preserve"> wissen / </w:t>
      </w:r>
      <w:proofErr w:type="spellStart"/>
      <w:r>
        <w:t>warumb</w:t>
      </w:r>
      <w:proofErr w:type="spellEnd"/>
      <w:r>
        <w:t xml:space="preserve"> wir </w:t>
      </w:r>
      <w:proofErr w:type="spellStart"/>
      <w:r>
        <w:t>manigfeltig</w:t>
      </w:r>
      <w:proofErr w:type="spellEnd"/>
      <w:r>
        <w:t xml:space="preserve"> </w:t>
      </w:r>
      <w:proofErr w:type="spellStart"/>
      <w:r>
        <w:t>urteill</w:t>
      </w:r>
      <w:proofErr w:type="spellEnd"/>
      <w:r>
        <w:t xml:space="preserve"> haben. Mit </w:t>
      </w:r>
      <w:proofErr w:type="spellStart"/>
      <w:r>
        <w:t>angeheffter</w:t>
      </w:r>
      <w:proofErr w:type="spellEnd"/>
      <w:r>
        <w:t xml:space="preserve"> bitt / das </w:t>
      </w:r>
      <w:proofErr w:type="spellStart"/>
      <w:r>
        <w:t>ir</w:t>
      </w:r>
      <w:proofErr w:type="spellEnd"/>
      <w:r>
        <w:t xml:space="preserve"> </w:t>
      </w:r>
      <w:proofErr w:type="spellStart"/>
      <w:r>
        <w:t>zusampt</w:t>
      </w:r>
      <w:proofErr w:type="spellEnd"/>
      <w:r>
        <w:t xml:space="preserve"> andere </w:t>
      </w:r>
      <w:proofErr w:type="spellStart"/>
      <w:r>
        <w:t>Ewangelische</w:t>
      </w:r>
      <w:proofErr w:type="spellEnd"/>
      <w:r>
        <w:t xml:space="preserve"> </w:t>
      </w:r>
      <w:proofErr w:type="spellStart"/>
      <w:r>
        <w:t>nachvolger</w:t>
      </w:r>
      <w:proofErr w:type="spellEnd"/>
      <w:r>
        <w:t xml:space="preserve"> Christi / </w:t>
      </w:r>
      <w:proofErr w:type="spellStart"/>
      <w:r>
        <w:t>mogten</w:t>
      </w:r>
      <w:proofErr w:type="spellEnd"/>
      <w:r>
        <w:t xml:space="preserve"> der </w:t>
      </w:r>
      <w:proofErr w:type="spellStart"/>
      <w:r>
        <w:t>yene</w:t>
      </w:r>
      <w:proofErr w:type="spellEnd"/>
      <w:r>
        <w:t xml:space="preserve"> </w:t>
      </w:r>
      <w:proofErr w:type="spellStart"/>
      <w:r>
        <w:t>ursachen</w:t>
      </w:r>
      <w:proofErr w:type="spellEnd"/>
      <w:r>
        <w:t xml:space="preserve"> sehen / die sich in kein </w:t>
      </w:r>
      <w:proofErr w:type="spellStart"/>
      <w:r>
        <w:t>newerung</w:t>
      </w:r>
      <w:proofErr w:type="spellEnd"/>
      <w:r>
        <w:t xml:space="preserve"> begeben wellen etc. Weil ich </w:t>
      </w:r>
      <w:proofErr w:type="spellStart"/>
      <w:r>
        <w:t>dan</w:t>
      </w:r>
      <w:proofErr w:type="spellEnd"/>
      <w:r>
        <w:t xml:space="preserve"> allezeit euch </w:t>
      </w:r>
      <w:proofErr w:type="spellStart"/>
      <w:r>
        <w:t>zewilfharen</w:t>
      </w:r>
      <w:proofErr w:type="spellEnd"/>
      <w:r>
        <w:t xml:space="preserve"> </w:t>
      </w:r>
      <w:proofErr w:type="spellStart"/>
      <w:r>
        <w:t>gewertig</w:t>
      </w:r>
      <w:proofErr w:type="spellEnd"/>
      <w:r>
        <w:t xml:space="preserve"> </w:t>
      </w:r>
      <w:proofErr w:type="spellStart"/>
      <w:r>
        <w:t>unn</w:t>
      </w:r>
      <w:proofErr w:type="spellEnd"/>
      <w:r>
        <w:t xml:space="preserve"> bereit gewest bin / hab ich euch </w:t>
      </w:r>
      <w:proofErr w:type="spellStart"/>
      <w:r>
        <w:t>volgende</w:t>
      </w:r>
      <w:proofErr w:type="spellEnd"/>
      <w:r>
        <w:t xml:space="preserve"> </w:t>
      </w:r>
      <w:proofErr w:type="spellStart"/>
      <w:r>
        <w:t>berichtung</w:t>
      </w:r>
      <w:proofErr w:type="spellEnd"/>
      <w:r>
        <w:t xml:space="preserve"> </w:t>
      </w:r>
      <w:proofErr w:type="spellStart"/>
      <w:r>
        <w:t>nit</w:t>
      </w:r>
      <w:proofErr w:type="spellEnd"/>
      <w:r>
        <w:t xml:space="preserve"> wollen bergen / </w:t>
      </w:r>
      <w:proofErr w:type="spellStart"/>
      <w:r>
        <w:t>auff</w:t>
      </w:r>
      <w:proofErr w:type="spellEnd"/>
      <w:r>
        <w:t xml:space="preserve"> das / </w:t>
      </w:r>
      <w:proofErr w:type="spellStart"/>
      <w:r>
        <w:t>yr</w:t>
      </w:r>
      <w:proofErr w:type="spellEnd"/>
      <w:r>
        <w:t xml:space="preserve"> und andere nicht in </w:t>
      </w:r>
      <w:proofErr w:type="spellStart"/>
      <w:r>
        <w:t>argewenigkeit</w:t>
      </w:r>
      <w:proofErr w:type="spellEnd"/>
      <w:r>
        <w:t xml:space="preserve"> einfallen / und </w:t>
      </w:r>
      <w:proofErr w:type="spellStart"/>
      <w:r>
        <w:t>dencken</w:t>
      </w:r>
      <w:proofErr w:type="spellEnd"/>
      <w:r>
        <w:t xml:space="preserve"> </w:t>
      </w:r>
      <w:proofErr w:type="spellStart"/>
      <w:r>
        <w:t>mogt</w:t>
      </w:r>
      <w:proofErr w:type="spellEnd"/>
      <w:r>
        <w:t xml:space="preserve"> / als </w:t>
      </w:r>
      <w:proofErr w:type="spellStart"/>
      <w:r>
        <w:t>solt</w:t>
      </w:r>
      <w:proofErr w:type="spellEnd"/>
      <w:r>
        <w:t xml:space="preserve"> </w:t>
      </w:r>
      <w:proofErr w:type="spellStart"/>
      <w:r>
        <w:t>alhie</w:t>
      </w:r>
      <w:proofErr w:type="spellEnd"/>
      <w:r>
        <w:t xml:space="preserve"> etwas </w:t>
      </w:r>
      <w:proofErr w:type="spellStart"/>
      <w:r>
        <w:t>furgenomen</w:t>
      </w:r>
      <w:proofErr w:type="spellEnd"/>
      <w:r>
        <w:t xml:space="preserve"> sein / das </w:t>
      </w:r>
      <w:proofErr w:type="spellStart"/>
      <w:r>
        <w:t>gotlicher</w:t>
      </w:r>
      <w:proofErr w:type="spellEnd"/>
      <w:r>
        <w:t xml:space="preserve"> </w:t>
      </w:r>
      <w:proofErr w:type="spellStart"/>
      <w:r>
        <w:t>glorien</w:t>
      </w:r>
      <w:proofErr w:type="spellEnd"/>
      <w:r>
        <w:t xml:space="preserve"> </w:t>
      </w:r>
      <w:proofErr w:type="spellStart"/>
      <w:r>
        <w:t>unn</w:t>
      </w:r>
      <w:proofErr w:type="spellEnd"/>
      <w:r>
        <w:t xml:space="preserve"> </w:t>
      </w:r>
      <w:proofErr w:type="spellStart"/>
      <w:r>
        <w:t>Ewangelischer</w:t>
      </w:r>
      <w:proofErr w:type="spellEnd"/>
      <w:r>
        <w:t xml:space="preserve"> </w:t>
      </w:r>
      <w:proofErr w:type="spellStart"/>
      <w:r>
        <w:t>warheit</w:t>
      </w:r>
      <w:proofErr w:type="spellEnd"/>
      <w:r>
        <w:t xml:space="preserve"> zu </w:t>
      </w:r>
      <w:proofErr w:type="spellStart"/>
      <w:r>
        <w:t>nachteil</w:t>
      </w:r>
      <w:proofErr w:type="spellEnd"/>
      <w:r>
        <w:t xml:space="preserve"> gereichen </w:t>
      </w:r>
      <w:proofErr w:type="spellStart"/>
      <w:r>
        <w:t>solt</w:t>
      </w:r>
      <w:proofErr w:type="spellEnd"/>
      <w:r>
        <w:t xml:space="preserve">. Dan euch nach </w:t>
      </w:r>
      <w:proofErr w:type="spellStart"/>
      <w:r>
        <w:t>vermogen</w:t>
      </w:r>
      <w:proofErr w:type="spellEnd"/>
      <w:r>
        <w:t xml:space="preserve"> in aller </w:t>
      </w:r>
      <w:proofErr w:type="spellStart"/>
      <w:r>
        <w:t>beheglichkeit</w:t>
      </w:r>
      <w:proofErr w:type="spellEnd"/>
      <w:r>
        <w:t xml:space="preserve"> zu dienen / bin ich gutwillig. Datum </w:t>
      </w:r>
      <w:proofErr w:type="spellStart"/>
      <w:r>
        <w:t>Wittemberg</w:t>
      </w:r>
      <w:proofErr w:type="spellEnd"/>
      <w:r>
        <w:t xml:space="preserve"> / </w:t>
      </w:r>
      <w:proofErr w:type="spellStart"/>
      <w:r>
        <w:t>dinstags</w:t>
      </w:r>
      <w:proofErr w:type="spellEnd"/>
      <w:r>
        <w:t xml:space="preserve"> nach </w:t>
      </w:r>
      <w:proofErr w:type="spellStart"/>
      <w:r>
        <w:t>Conceptionis</w:t>
      </w:r>
      <w:proofErr w:type="spellEnd"/>
      <w:r>
        <w:t xml:space="preserve"> im xxi. </w:t>
      </w:r>
      <w:proofErr w:type="spellStart"/>
      <w:r>
        <w:t>Jar</w:t>
      </w:r>
      <w:proofErr w:type="spellEnd"/>
      <w:r>
        <w:t xml:space="preserve">. </w:t>
      </w:r>
    </w:p>
    <w:p w14:paraId="0DE644D1" w14:textId="77777777" w:rsidR="00B92289" w:rsidRDefault="00B92289" w:rsidP="00B92289">
      <w:pPr>
        <w:pStyle w:val="berschrift2"/>
      </w:pPr>
      <w:r>
        <w:t xml:space="preserve">i </w:t>
      </w:r>
    </w:p>
    <w:p w14:paraId="55EAC398" w14:textId="77777777" w:rsidR="00B92289" w:rsidRDefault="00B92289" w:rsidP="00B92289">
      <w:pPr>
        <w:pStyle w:val="StandardWeb"/>
      </w:pPr>
      <w:proofErr w:type="spellStart"/>
      <w:r>
        <w:t>Fur</w:t>
      </w:r>
      <w:proofErr w:type="spellEnd"/>
      <w:r>
        <w:t xml:space="preserve"> das aller erst / beding ich / das alle </w:t>
      </w:r>
      <w:proofErr w:type="spellStart"/>
      <w:r>
        <w:t>richter</w:t>
      </w:r>
      <w:proofErr w:type="spellEnd"/>
      <w:r>
        <w:t xml:space="preserve"> </w:t>
      </w:r>
      <w:proofErr w:type="spellStart"/>
      <w:r>
        <w:t>unn</w:t>
      </w:r>
      <w:proofErr w:type="spellEnd"/>
      <w:r>
        <w:t xml:space="preserve"> </w:t>
      </w:r>
      <w:proofErr w:type="spellStart"/>
      <w:r>
        <w:t>urteiler</w:t>
      </w:r>
      <w:proofErr w:type="spellEnd"/>
      <w:r>
        <w:t xml:space="preserve"> / </w:t>
      </w:r>
      <w:proofErr w:type="spellStart"/>
      <w:r>
        <w:t>gottlicher</w:t>
      </w:r>
      <w:proofErr w:type="spellEnd"/>
      <w:r>
        <w:t xml:space="preserve"> </w:t>
      </w:r>
      <w:proofErr w:type="spellStart"/>
      <w:r>
        <w:t>sachen</w:t>
      </w:r>
      <w:proofErr w:type="spellEnd"/>
      <w:r>
        <w:t xml:space="preserve"> / frey / ungebunden </w:t>
      </w:r>
      <w:proofErr w:type="spellStart"/>
      <w:r>
        <w:t>mussen</w:t>
      </w:r>
      <w:proofErr w:type="spellEnd"/>
      <w:r>
        <w:t xml:space="preserve"> sein / </w:t>
      </w:r>
      <w:proofErr w:type="spellStart"/>
      <w:r>
        <w:t>unn</w:t>
      </w:r>
      <w:proofErr w:type="spellEnd"/>
      <w:r>
        <w:t xml:space="preserve"> nichts anders / </w:t>
      </w:r>
      <w:proofErr w:type="spellStart"/>
      <w:r>
        <w:t>dan</w:t>
      </w:r>
      <w:proofErr w:type="spellEnd"/>
      <w:r>
        <w:t xml:space="preserve"> </w:t>
      </w:r>
      <w:proofErr w:type="spellStart"/>
      <w:r>
        <w:t>gottliche</w:t>
      </w:r>
      <w:proofErr w:type="spellEnd"/>
      <w:r>
        <w:t xml:space="preserve"> </w:t>
      </w:r>
      <w:proofErr w:type="spellStart"/>
      <w:r>
        <w:t>wort</w:t>
      </w:r>
      <w:proofErr w:type="spellEnd"/>
      <w:r>
        <w:t xml:space="preserve"> vor </w:t>
      </w:r>
      <w:proofErr w:type="spellStart"/>
      <w:r>
        <w:t>augen</w:t>
      </w:r>
      <w:proofErr w:type="spellEnd"/>
      <w:r>
        <w:t xml:space="preserve"> haben.</w:t>
      </w:r>
      <w:r>
        <w:br/>
        <w:t xml:space="preserve">Welcher </w:t>
      </w:r>
      <w:proofErr w:type="spellStart"/>
      <w:r>
        <w:t>nit</w:t>
      </w:r>
      <w:proofErr w:type="spellEnd"/>
      <w:r>
        <w:t xml:space="preserve"> stracks in den worten </w:t>
      </w:r>
      <w:proofErr w:type="spellStart"/>
      <w:r>
        <w:t>unnd</w:t>
      </w:r>
      <w:proofErr w:type="spellEnd"/>
      <w:r>
        <w:t xml:space="preserve"> </w:t>
      </w:r>
      <w:proofErr w:type="spellStart"/>
      <w:r>
        <w:t>sentenzen</w:t>
      </w:r>
      <w:proofErr w:type="spellEnd"/>
      <w:r>
        <w:t xml:space="preserve"> der </w:t>
      </w:r>
      <w:proofErr w:type="spellStart"/>
      <w:r>
        <w:t>Biblien</w:t>
      </w:r>
      <w:proofErr w:type="spellEnd"/>
      <w:r>
        <w:t xml:space="preserve"> bleibt / der irret / </w:t>
      </w:r>
      <w:proofErr w:type="spellStart"/>
      <w:r>
        <w:t>unn</w:t>
      </w:r>
      <w:proofErr w:type="spellEnd"/>
      <w:r>
        <w:t xml:space="preserve"> ist aus dem weg. </w:t>
      </w:r>
      <w:proofErr w:type="spellStart"/>
      <w:r>
        <w:t>Drumb</w:t>
      </w:r>
      <w:proofErr w:type="spellEnd"/>
      <w:r>
        <w:t xml:space="preserve"> spricht Christus. Welcher aus </w:t>
      </w:r>
      <w:proofErr w:type="spellStart"/>
      <w:r>
        <w:t>gott</w:t>
      </w:r>
      <w:proofErr w:type="spellEnd"/>
      <w:r>
        <w:t xml:space="preserve"> ist der </w:t>
      </w:r>
      <w:proofErr w:type="spellStart"/>
      <w:r>
        <w:t>redeet</w:t>
      </w:r>
      <w:proofErr w:type="spellEnd"/>
      <w:r>
        <w:t xml:space="preserve"> </w:t>
      </w:r>
      <w:proofErr w:type="spellStart"/>
      <w:r>
        <w:t>gottis</w:t>
      </w:r>
      <w:proofErr w:type="spellEnd"/>
      <w:r>
        <w:t xml:space="preserve"> </w:t>
      </w:r>
      <w:proofErr w:type="spellStart"/>
      <w:r>
        <w:t>wort</w:t>
      </w:r>
      <w:proofErr w:type="spellEnd"/>
      <w:r>
        <w:t xml:space="preserve">. Item / </w:t>
      </w:r>
      <w:proofErr w:type="spellStart"/>
      <w:r>
        <w:t>ßo</w:t>
      </w:r>
      <w:proofErr w:type="spellEnd"/>
      <w:r>
        <w:t xml:space="preserve"> </w:t>
      </w:r>
      <w:proofErr w:type="spellStart"/>
      <w:r>
        <w:t>ir</w:t>
      </w:r>
      <w:proofErr w:type="spellEnd"/>
      <w:r>
        <w:t xml:space="preserve"> in meiner </w:t>
      </w:r>
      <w:proofErr w:type="spellStart"/>
      <w:r>
        <w:t>reed</w:t>
      </w:r>
      <w:proofErr w:type="spellEnd"/>
      <w:r>
        <w:t xml:space="preserve"> bleibet / wird </w:t>
      </w:r>
      <w:proofErr w:type="spellStart"/>
      <w:r>
        <w:t>ir</w:t>
      </w:r>
      <w:proofErr w:type="spellEnd"/>
      <w:r>
        <w:t xml:space="preserve"> mein Junger / </w:t>
      </w:r>
      <w:proofErr w:type="spellStart"/>
      <w:r>
        <w:t>unn</w:t>
      </w:r>
      <w:proofErr w:type="spellEnd"/>
      <w:r>
        <w:t xml:space="preserve"> </w:t>
      </w:r>
      <w:proofErr w:type="spellStart"/>
      <w:r>
        <w:t>ir</w:t>
      </w:r>
      <w:proofErr w:type="spellEnd"/>
      <w:r>
        <w:t xml:space="preserve"> wird die </w:t>
      </w:r>
      <w:proofErr w:type="spellStart"/>
      <w:r>
        <w:t>warheit</w:t>
      </w:r>
      <w:proofErr w:type="spellEnd"/>
      <w:r>
        <w:t xml:space="preserve"> erkennen / und die </w:t>
      </w:r>
      <w:proofErr w:type="spellStart"/>
      <w:r>
        <w:t>warheit</w:t>
      </w:r>
      <w:proofErr w:type="spellEnd"/>
      <w:r>
        <w:t xml:space="preserve"> </w:t>
      </w:r>
      <w:proofErr w:type="spellStart"/>
      <w:r>
        <w:t>wirt</w:t>
      </w:r>
      <w:proofErr w:type="spellEnd"/>
      <w:r>
        <w:t xml:space="preserve"> euch frey machen. Joan. viii. der wegen spricht </w:t>
      </w:r>
      <w:proofErr w:type="spellStart"/>
      <w:r>
        <w:t>Hiere</w:t>
      </w:r>
      <w:proofErr w:type="spellEnd"/>
      <w:r>
        <w:t xml:space="preserve">. 23. </w:t>
      </w:r>
      <w:proofErr w:type="spellStart"/>
      <w:r>
        <w:t>Weren</w:t>
      </w:r>
      <w:proofErr w:type="spellEnd"/>
      <w:r>
        <w:t xml:space="preserve"> sie in meinen </w:t>
      </w:r>
      <w:proofErr w:type="spellStart"/>
      <w:r>
        <w:t>rethen</w:t>
      </w:r>
      <w:proofErr w:type="spellEnd"/>
      <w:r>
        <w:t xml:space="preserve"> gestanden / und </w:t>
      </w:r>
      <w:proofErr w:type="spellStart"/>
      <w:r>
        <w:t>hetten</w:t>
      </w:r>
      <w:proofErr w:type="spellEnd"/>
      <w:r>
        <w:t xml:space="preserve"> meine </w:t>
      </w:r>
      <w:proofErr w:type="spellStart"/>
      <w:r>
        <w:t>wort</w:t>
      </w:r>
      <w:proofErr w:type="spellEnd"/>
      <w:r>
        <w:t xml:space="preserve"> </w:t>
      </w:r>
      <w:proofErr w:type="spellStart"/>
      <w:r>
        <w:t>vorkundiget</w:t>
      </w:r>
      <w:proofErr w:type="spellEnd"/>
      <w:r>
        <w:t xml:space="preserve"> / so </w:t>
      </w:r>
      <w:proofErr w:type="spellStart"/>
      <w:r>
        <w:t>hett</w:t>
      </w:r>
      <w:proofErr w:type="spellEnd"/>
      <w:r>
        <w:t xml:space="preserve"> ich sie </w:t>
      </w:r>
      <w:proofErr w:type="spellStart"/>
      <w:r>
        <w:t>bewart</w:t>
      </w:r>
      <w:proofErr w:type="spellEnd"/>
      <w:r>
        <w:t xml:space="preserve"> / vor </w:t>
      </w:r>
      <w:proofErr w:type="spellStart"/>
      <w:r>
        <w:t>iren</w:t>
      </w:r>
      <w:proofErr w:type="spellEnd"/>
      <w:r>
        <w:t xml:space="preserve"> </w:t>
      </w:r>
      <w:proofErr w:type="spellStart"/>
      <w:r>
        <w:t>boßen</w:t>
      </w:r>
      <w:proofErr w:type="spellEnd"/>
      <w:r>
        <w:t xml:space="preserve"> weg. und von </w:t>
      </w:r>
      <w:proofErr w:type="spellStart"/>
      <w:r>
        <w:t>iren</w:t>
      </w:r>
      <w:proofErr w:type="spellEnd"/>
      <w:r>
        <w:t xml:space="preserve"> </w:t>
      </w:r>
      <w:proofErr w:type="spellStart"/>
      <w:r>
        <w:t>allerbostin</w:t>
      </w:r>
      <w:proofErr w:type="spellEnd"/>
      <w:r>
        <w:t xml:space="preserve"> </w:t>
      </w:r>
      <w:proofErr w:type="spellStart"/>
      <w:r>
        <w:t>gedancken</w:t>
      </w:r>
      <w:proofErr w:type="spellEnd"/>
      <w:r>
        <w:t xml:space="preserve">. Alles </w:t>
      </w:r>
      <w:proofErr w:type="spellStart"/>
      <w:r>
        <w:t>dencken</w:t>
      </w:r>
      <w:proofErr w:type="spellEnd"/>
      <w:r>
        <w:t xml:space="preserve"> ist verloren / das </w:t>
      </w:r>
      <w:proofErr w:type="spellStart"/>
      <w:r>
        <w:t>ymant</w:t>
      </w:r>
      <w:proofErr w:type="spellEnd"/>
      <w:r>
        <w:t xml:space="preserve"> </w:t>
      </w:r>
      <w:proofErr w:type="spellStart"/>
      <w:r>
        <w:t>wol</w:t>
      </w:r>
      <w:proofErr w:type="spellEnd"/>
      <w:r>
        <w:t xml:space="preserve"> rathen </w:t>
      </w:r>
      <w:proofErr w:type="spellStart"/>
      <w:r>
        <w:t>woll</w:t>
      </w:r>
      <w:proofErr w:type="spellEnd"/>
      <w:r>
        <w:t xml:space="preserve"> / oder </w:t>
      </w:r>
      <w:proofErr w:type="spellStart"/>
      <w:r>
        <w:t>kon</w:t>
      </w:r>
      <w:proofErr w:type="spellEnd"/>
      <w:r>
        <w:t xml:space="preserve"> / in </w:t>
      </w:r>
      <w:proofErr w:type="spellStart"/>
      <w:r>
        <w:t>sachen</w:t>
      </w:r>
      <w:proofErr w:type="spellEnd"/>
      <w:r>
        <w:t xml:space="preserve"> / </w:t>
      </w:r>
      <w:proofErr w:type="spellStart"/>
      <w:r>
        <w:t>ßo</w:t>
      </w:r>
      <w:proofErr w:type="spellEnd"/>
      <w:r>
        <w:t xml:space="preserve"> </w:t>
      </w:r>
      <w:proofErr w:type="spellStart"/>
      <w:r>
        <w:t>gott</w:t>
      </w:r>
      <w:proofErr w:type="spellEnd"/>
      <w:r>
        <w:t xml:space="preserve"> belangen / </w:t>
      </w:r>
      <w:proofErr w:type="spellStart"/>
      <w:r>
        <w:t>wan</w:t>
      </w:r>
      <w:proofErr w:type="spellEnd"/>
      <w:r>
        <w:t xml:space="preserve"> er </w:t>
      </w:r>
      <w:proofErr w:type="spellStart"/>
      <w:r>
        <w:t>nit</w:t>
      </w:r>
      <w:proofErr w:type="spellEnd"/>
      <w:r>
        <w:t xml:space="preserve"> </w:t>
      </w:r>
      <w:proofErr w:type="spellStart"/>
      <w:r>
        <w:t>gottis</w:t>
      </w:r>
      <w:proofErr w:type="spellEnd"/>
      <w:r>
        <w:t xml:space="preserve"> </w:t>
      </w:r>
      <w:proofErr w:type="spellStart"/>
      <w:r>
        <w:t>reth</w:t>
      </w:r>
      <w:proofErr w:type="spellEnd"/>
      <w:r>
        <w:t xml:space="preserve"> </w:t>
      </w:r>
      <w:proofErr w:type="spellStart"/>
      <w:r>
        <w:t>verkundiget</w:t>
      </w:r>
      <w:proofErr w:type="spellEnd"/>
      <w:r>
        <w:t xml:space="preserve">. </w:t>
      </w:r>
      <w:proofErr w:type="spellStart"/>
      <w:r>
        <w:t>ßo</w:t>
      </w:r>
      <w:proofErr w:type="spellEnd"/>
      <w:r>
        <w:t xml:space="preserve"> wir in der </w:t>
      </w:r>
      <w:proofErr w:type="spellStart"/>
      <w:r>
        <w:t>schrifft</w:t>
      </w:r>
      <w:proofErr w:type="spellEnd"/>
      <w:r>
        <w:t xml:space="preserve"> haben / </w:t>
      </w:r>
      <w:proofErr w:type="spellStart"/>
      <w:r>
        <w:t>unn</w:t>
      </w:r>
      <w:proofErr w:type="spellEnd"/>
      <w:r>
        <w:t xml:space="preserve"> </w:t>
      </w:r>
      <w:proofErr w:type="spellStart"/>
      <w:r>
        <w:t>gottliche</w:t>
      </w:r>
      <w:proofErr w:type="spellEnd"/>
      <w:r>
        <w:t xml:space="preserve"> </w:t>
      </w:r>
      <w:proofErr w:type="spellStart"/>
      <w:r>
        <w:t>wort</w:t>
      </w:r>
      <w:proofErr w:type="spellEnd"/>
      <w:r>
        <w:t xml:space="preserve"> gebraucht.</w:t>
      </w:r>
      <w:r>
        <w:br/>
        <w:t xml:space="preserve">Das ist die </w:t>
      </w:r>
      <w:proofErr w:type="spellStart"/>
      <w:r>
        <w:t>ursach</w:t>
      </w:r>
      <w:proofErr w:type="spellEnd"/>
      <w:r>
        <w:t xml:space="preserve"> / das </w:t>
      </w:r>
      <w:proofErr w:type="spellStart"/>
      <w:r>
        <w:t>got</w:t>
      </w:r>
      <w:proofErr w:type="spellEnd"/>
      <w:r>
        <w:t xml:space="preserve"> </w:t>
      </w:r>
      <w:proofErr w:type="spellStart"/>
      <w:r>
        <w:t>bevolhen</w:t>
      </w:r>
      <w:proofErr w:type="spellEnd"/>
      <w:r>
        <w:t xml:space="preserve"> </w:t>
      </w:r>
      <w:proofErr w:type="spellStart"/>
      <w:r>
        <w:t>hatt</w:t>
      </w:r>
      <w:proofErr w:type="spellEnd"/>
      <w:r>
        <w:t xml:space="preserve"> / das der </w:t>
      </w:r>
      <w:proofErr w:type="spellStart"/>
      <w:r>
        <w:t>konig</w:t>
      </w:r>
      <w:proofErr w:type="spellEnd"/>
      <w:r>
        <w:t xml:space="preserve"> / ein </w:t>
      </w:r>
      <w:proofErr w:type="spellStart"/>
      <w:r>
        <w:t>gleubliche</w:t>
      </w:r>
      <w:proofErr w:type="spellEnd"/>
      <w:r>
        <w:t xml:space="preserve"> </w:t>
      </w:r>
      <w:proofErr w:type="spellStart"/>
      <w:r>
        <w:t>abschrifft</w:t>
      </w:r>
      <w:proofErr w:type="spellEnd"/>
      <w:r>
        <w:t xml:space="preserve"> </w:t>
      </w:r>
      <w:proofErr w:type="spellStart"/>
      <w:r>
        <w:t>gottlichs</w:t>
      </w:r>
      <w:proofErr w:type="spellEnd"/>
      <w:r>
        <w:t xml:space="preserve"> </w:t>
      </w:r>
      <w:proofErr w:type="spellStart"/>
      <w:r>
        <w:t>gesetz</w:t>
      </w:r>
      <w:proofErr w:type="spellEnd"/>
      <w:r>
        <w:t xml:space="preserve"> in der </w:t>
      </w:r>
      <w:proofErr w:type="spellStart"/>
      <w:r>
        <w:t>hand</w:t>
      </w:r>
      <w:proofErr w:type="spellEnd"/>
      <w:r>
        <w:t xml:space="preserve"> soll haben etc. </w:t>
      </w:r>
      <w:proofErr w:type="spellStart"/>
      <w:r>
        <w:t>Exo</w:t>
      </w:r>
      <w:proofErr w:type="spellEnd"/>
      <w:r>
        <w:t xml:space="preserve">. </w:t>
      </w:r>
      <w:proofErr w:type="spellStart"/>
      <w:r>
        <w:t>rvit</w:t>
      </w:r>
      <w:proofErr w:type="spellEnd"/>
      <w:r>
        <w:t xml:space="preserve">. Und das </w:t>
      </w:r>
      <w:proofErr w:type="spellStart"/>
      <w:r>
        <w:t>got</w:t>
      </w:r>
      <w:proofErr w:type="spellEnd"/>
      <w:r>
        <w:t xml:space="preserve"> </w:t>
      </w:r>
      <w:proofErr w:type="spellStart"/>
      <w:r>
        <w:t>nit</w:t>
      </w:r>
      <w:proofErr w:type="spellEnd"/>
      <w:r>
        <w:t xml:space="preserve"> dulden </w:t>
      </w:r>
      <w:proofErr w:type="spellStart"/>
      <w:r>
        <w:t>magk</w:t>
      </w:r>
      <w:proofErr w:type="spellEnd"/>
      <w:r>
        <w:t xml:space="preserve"> / daß im einer aus seinen eigen </w:t>
      </w:r>
      <w:proofErr w:type="spellStart"/>
      <w:r>
        <w:t>hertzen</w:t>
      </w:r>
      <w:proofErr w:type="spellEnd"/>
      <w:r>
        <w:t xml:space="preserve"> </w:t>
      </w:r>
      <w:proofErr w:type="spellStart"/>
      <w:r>
        <w:t>erdenckt</w:t>
      </w:r>
      <w:proofErr w:type="spellEnd"/>
      <w:r>
        <w:t xml:space="preserve"> / da mit er </w:t>
      </w:r>
      <w:proofErr w:type="spellStart"/>
      <w:r>
        <w:t>got</w:t>
      </w:r>
      <w:proofErr w:type="spellEnd"/>
      <w:r>
        <w:t xml:space="preserve"> dienen will. </w:t>
      </w:r>
      <w:proofErr w:type="spellStart"/>
      <w:r>
        <w:t>Alßo</w:t>
      </w:r>
      <w:proofErr w:type="spellEnd"/>
      <w:r>
        <w:t xml:space="preserve"> </w:t>
      </w:r>
      <w:proofErr w:type="spellStart"/>
      <w:r>
        <w:t>mißhagen</w:t>
      </w:r>
      <w:proofErr w:type="spellEnd"/>
      <w:r>
        <w:t xml:space="preserve"> im alle unsere </w:t>
      </w:r>
      <w:proofErr w:type="spellStart"/>
      <w:r>
        <w:t>funde</w:t>
      </w:r>
      <w:proofErr w:type="spellEnd"/>
      <w:r>
        <w:t xml:space="preserve"> / alle eigen </w:t>
      </w:r>
      <w:proofErr w:type="spellStart"/>
      <w:r>
        <w:t>gesetz</w:t>
      </w:r>
      <w:proofErr w:type="spellEnd"/>
      <w:r>
        <w:t xml:space="preserve"> / </w:t>
      </w:r>
      <w:proofErr w:type="spellStart"/>
      <w:r>
        <w:t>dan</w:t>
      </w:r>
      <w:proofErr w:type="spellEnd"/>
      <w:r>
        <w:t xml:space="preserve"> </w:t>
      </w:r>
      <w:proofErr w:type="spellStart"/>
      <w:r>
        <w:t>eß</w:t>
      </w:r>
      <w:proofErr w:type="spellEnd"/>
      <w:r>
        <w:t xml:space="preserve"> ist </w:t>
      </w:r>
      <w:proofErr w:type="spellStart"/>
      <w:r>
        <w:t>unmuglich</w:t>
      </w:r>
      <w:proofErr w:type="spellEnd"/>
      <w:r>
        <w:t xml:space="preserve"> / das einer etwas </w:t>
      </w:r>
      <w:proofErr w:type="spellStart"/>
      <w:r>
        <w:t>guts</w:t>
      </w:r>
      <w:proofErr w:type="spellEnd"/>
      <w:r>
        <w:t xml:space="preserve"> </w:t>
      </w:r>
      <w:proofErr w:type="spellStart"/>
      <w:r>
        <w:t>furnhem</w:t>
      </w:r>
      <w:proofErr w:type="spellEnd"/>
      <w:r>
        <w:t xml:space="preserve"> / das </w:t>
      </w:r>
      <w:proofErr w:type="spellStart"/>
      <w:r>
        <w:t>nit</w:t>
      </w:r>
      <w:proofErr w:type="spellEnd"/>
      <w:r>
        <w:t xml:space="preserve"> schaden </w:t>
      </w:r>
      <w:proofErr w:type="spellStart"/>
      <w:r>
        <w:t>brengt</w:t>
      </w:r>
      <w:proofErr w:type="spellEnd"/>
      <w:r>
        <w:t xml:space="preserve"> / dem rath </w:t>
      </w:r>
      <w:proofErr w:type="spellStart"/>
      <w:r>
        <w:t>geber</w:t>
      </w:r>
      <w:proofErr w:type="spellEnd"/>
      <w:r>
        <w:t xml:space="preserve"> und </w:t>
      </w:r>
      <w:proofErr w:type="spellStart"/>
      <w:r>
        <w:t>rathnhemer</w:t>
      </w:r>
      <w:proofErr w:type="spellEnd"/>
      <w:r>
        <w:t>.</w:t>
      </w:r>
      <w:r>
        <w:br/>
        <w:t xml:space="preserve">Derhalben spricht </w:t>
      </w:r>
      <w:proofErr w:type="spellStart"/>
      <w:r>
        <w:t>Hiere</w:t>
      </w:r>
      <w:proofErr w:type="spellEnd"/>
      <w:r>
        <w:t xml:space="preserve">. </w:t>
      </w:r>
      <w:proofErr w:type="spellStart"/>
      <w:r>
        <w:t>hetten</w:t>
      </w:r>
      <w:proofErr w:type="spellEnd"/>
      <w:r>
        <w:t xml:space="preserve"> sie meine </w:t>
      </w:r>
      <w:proofErr w:type="spellStart"/>
      <w:r>
        <w:t>reth</w:t>
      </w:r>
      <w:proofErr w:type="spellEnd"/>
      <w:r>
        <w:t xml:space="preserve"> </w:t>
      </w:r>
      <w:proofErr w:type="spellStart"/>
      <w:r>
        <w:t>unn</w:t>
      </w:r>
      <w:proofErr w:type="spellEnd"/>
      <w:r>
        <w:t xml:space="preserve"> </w:t>
      </w:r>
      <w:proofErr w:type="spellStart"/>
      <w:r>
        <w:t>wort</w:t>
      </w:r>
      <w:proofErr w:type="spellEnd"/>
      <w:r>
        <w:t xml:space="preserve"> </w:t>
      </w:r>
      <w:proofErr w:type="spellStart"/>
      <w:r>
        <w:t>verkundiget</w:t>
      </w:r>
      <w:proofErr w:type="spellEnd"/>
      <w:r>
        <w:t xml:space="preserve"> / ich </w:t>
      </w:r>
      <w:proofErr w:type="spellStart"/>
      <w:r>
        <w:t>wolt</w:t>
      </w:r>
      <w:proofErr w:type="spellEnd"/>
      <w:r>
        <w:t xml:space="preserve"> sie </w:t>
      </w:r>
      <w:proofErr w:type="spellStart"/>
      <w:r>
        <w:t>one</w:t>
      </w:r>
      <w:proofErr w:type="spellEnd"/>
      <w:r>
        <w:t xml:space="preserve"> </w:t>
      </w:r>
      <w:proofErr w:type="spellStart"/>
      <w:r>
        <w:t>zweiffell</w:t>
      </w:r>
      <w:proofErr w:type="spellEnd"/>
      <w:r>
        <w:t xml:space="preserve"> von </w:t>
      </w:r>
      <w:proofErr w:type="spellStart"/>
      <w:r>
        <w:t>boßem</w:t>
      </w:r>
      <w:proofErr w:type="spellEnd"/>
      <w:r>
        <w:t xml:space="preserve"> </w:t>
      </w:r>
      <w:proofErr w:type="spellStart"/>
      <w:r>
        <w:t>weeg</w:t>
      </w:r>
      <w:proofErr w:type="spellEnd"/>
      <w:r>
        <w:t xml:space="preserve"> </w:t>
      </w:r>
      <w:proofErr w:type="spellStart"/>
      <w:r>
        <w:t>unn</w:t>
      </w:r>
      <w:proofErr w:type="spellEnd"/>
      <w:r>
        <w:t xml:space="preserve"> </w:t>
      </w:r>
      <w:proofErr w:type="spellStart"/>
      <w:r>
        <w:t>gedancken</w:t>
      </w:r>
      <w:proofErr w:type="spellEnd"/>
      <w:r>
        <w:t xml:space="preserve"> </w:t>
      </w:r>
      <w:proofErr w:type="spellStart"/>
      <w:r>
        <w:t>erloßet</w:t>
      </w:r>
      <w:proofErr w:type="spellEnd"/>
      <w:r>
        <w:t xml:space="preserve"> haben. Demnach saget Esai. c. lv. Non </w:t>
      </w:r>
      <w:proofErr w:type="spellStart"/>
      <w:r>
        <w:t>sunt</w:t>
      </w:r>
      <w:proofErr w:type="spellEnd"/>
      <w:r>
        <w:t xml:space="preserve"> </w:t>
      </w:r>
      <w:proofErr w:type="spellStart"/>
      <w:r>
        <w:t>cogitationes</w:t>
      </w:r>
      <w:proofErr w:type="spellEnd"/>
      <w:r>
        <w:t xml:space="preserve"> mcc. und .c. xxix. Das </w:t>
      </w:r>
      <w:proofErr w:type="spellStart"/>
      <w:r>
        <w:t>volck</w:t>
      </w:r>
      <w:proofErr w:type="spellEnd"/>
      <w:r>
        <w:t xml:space="preserve"> lobt mich mit </w:t>
      </w:r>
      <w:proofErr w:type="spellStart"/>
      <w:r>
        <w:t>lippen</w:t>
      </w:r>
      <w:proofErr w:type="spellEnd"/>
      <w:r>
        <w:t xml:space="preserve"> / </w:t>
      </w:r>
      <w:proofErr w:type="spellStart"/>
      <w:r>
        <w:t>unn</w:t>
      </w:r>
      <w:proofErr w:type="spellEnd"/>
      <w:r>
        <w:t xml:space="preserve"> Matth. xv. </w:t>
      </w:r>
    </w:p>
    <w:p w14:paraId="2A5E7B82" w14:textId="77777777" w:rsidR="00B92289" w:rsidRDefault="00B92289" w:rsidP="00B92289">
      <w:pPr>
        <w:pStyle w:val="berschrift2"/>
      </w:pPr>
      <w:r>
        <w:t xml:space="preserve">ii </w:t>
      </w:r>
    </w:p>
    <w:p w14:paraId="05B4E32D" w14:textId="77777777" w:rsidR="00B92289" w:rsidRDefault="00B92289" w:rsidP="00B92289">
      <w:pPr>
        <w:pStyle w:val="StandardWeb"/>
      </w:pPr>
      <w:r>
        <w:t xml:space="preserve">Wie auch </w:t>
      </w:r>
      <w:proofErr w:type="spellStart"/>
      <w:r>
        <w:t>got</w:t>
      </w:r>
      <w:proofErr w:type="spellEnd"/>
      <w:r>
        <w:t xml:space="preserve"> / </w:t>
      </w:r>
      <w:proofErr w:type="spellStart"/>
      <w:r>
        <w:t>discipull</w:t>
      </w:r>
      <w:proofErr w:type="spellEnd"/>
      <w:r>
        <w:t xml:space="preserve"> und meister von </w:t>
      </w:r>
      <w:proofErr w:type="spellStart"/>
      <w:r>
        <w:t>irem</w:t>
      </w:r>
      <w:proofErr w:type="spellEnd"/>
      <w:r>
        <w:t xml:space="preserve"> </w:t>
      </w:r>
      <w:proofErr w:type="spellStart"/>
      <w:r>
        <w:t>boßen</w:t>
      </w:r>
      <w:proofErr w:type="spellEnd"/>
      <w:r>
        <w:t xml:space="preserve"> </w:t>
      </w:r>
      <w:proofErr w:type="spellStart"/>
      <w:r>
        <w:t>gedancken</w:t>
      </w:r>
      <w:proofErr w:type="spellEnd"/>
      <w:r>
        <w:t xml:space="preserve"> und </w:t>
      </w:r>
      <w:proofErr w:type="spellStart"/>
      <w:r>
        <w:t>weeg</w:t>
      </w:r>
      <w:proofErr w:type="spellEnd"/>
      <w:r>
        <w:t xml:space="preserve"> </w:t>
      </w:r>
      <w:proofErr w:type="spellStart"/>
      <w:r>
        <w:t>nit</w:t>
      </w:r>
      <w:proofErr w:type="spellEnd"/>
      <w:r>
        <w:t xml:space="preserve"> </w:t>
      </w:r>
      <w:proofErr w:type="spellStart"/>
      <w:r>
        <w:t>erlosett</w:t>
      </w:r>
      <w:proofErr w:type="spellEnd"/>
      <w:r>
        <w:t xml:space="preserve"> / </w:t>
      </w:r>
      <w:proofErr w:type="spellStart"/>
      <w:r>
        <w:t>wan</w:t>
      </w:r>
      <w:proofErr w:type="spellEnd"/>
      <w:r>
        <w:t xml:space="preserve"> sie etwas anders </w:t>
      </w:r>
      <w:proofErr w:type="spellStart"/>
      <w:r>
        <w:t>dan</w:t>
      </w:r>
      <w:proofErr w:type="spellEnd"/>
      <w:r>
        <w:t xml:space="preserve"> </w:t>
      </w:r>
      <w:proofErr w:type="spellStart"/>
      <w:r>
        <w:t>gottliche</w:t>
      </w:r>
      <w:proofErr w:type="spellEnd"/>
      <w:r>
        <w:t xml:space="preserve"> </w:t>
      </w:r>
      <w:proofErr w:type="spellStart"/>
      <w:r>
        <w:t>rethe</w:t>
      </w:r>
      <w:proofErr w:type="spellEnd"/>
      <w:r>
        <w:t xml:space="preserve"> und </w:t>
      </w:r>
      <w:proofErr w:type="spellStart"/>
      <w:r>
        <w:t>wort</w:t>
      </w:r>
      <w:proofErr w:type="spellEnd"/>
      <w:r>
        <w:t xml:space="preserve"> </w:t>
      </w:r>
      <w:proofErr w:type="spellStart"/>
      <w:r>
        <w:t>verkundigen</w:t>
      </w:r>
      <w:proofErr w:type="spellEnd"/>
      <w:r>
        <w:t xml:space="preserve"> / also </w:t>
      </w:r>
      <w:proofErr w:type="spellStart"/>
      <w:r>
        <w:t>nimt</w:t>
      </w:r>
      <w:proofErr w:type="spellEnd"/>
      <w:r>
        <w:t xml:space="preserve"> er </w:t>
      </w:r>
      <w:proofErr w:type="spellStart"/>
      <w:r>
        <w:t>yenen</w:t>
      </w:r>
      <w:proofErr w:type="spellEnd"/>
      <w:r>
        <w:t xml:space="preserve"> / </w:t>
      </w:r>
      <w:proofErr w:type="spellStart"/>
      <w:r>
        <w:t>gottlichen</w:t>
      </w:r>
      <w:proofErr w:type="spellEnd"/>
      <w:r>
        <w:t xml:space="preserve"> </w:t>
      </w:r>
      <w:proofErr w:type="spellStart"/>
      <w:r>
        <w:t>fried</w:t>
      </w:r>
      <w:proofErr w:type="spellEnd"/>
      <w:r>
        <w:t xml:space="preserve">. Dan </w:t>
      </w:r>
      <w:proofErr w:type="spellStart"/>
      <w:r>
        <w:t>wan</w:t>
      </w:r>
      <w:proofErr w:type="spellEnd"/>
      <w:r>
        <w:t xml:space="preserve"> ein </w:t>
      </w:r>
      <w:proofErr w:type="spellStart"/>
      <w:r>
        <w:t>versamelung</w:t>
      </w:r>
      <w:proofErr w:type="spellEnd"/>
      <w:r>
        <w:t xml:space="preserve"> </w:t>
      </w:r>
      <w:proofErr w:type="spellStart"/>
      <w:r>
        <w:t>gottlich</w:t>
      </w:r>
      <w:proofErr w:type="spellEnd"/>
      <w:r>
        <w:t xml:space="preserve"> </w:t>
      </w:r>
      <w:proofErr w:type="spellStart"/>
      <w:r>
        <w:t>wortt</w:t>
      </w:r>
      <w:proofErr w:type="spellEnd"/>
      <w:r>
        <w:t xml:space="preserve"> </w:t>
      </w:r>
      <w:proofErr w:type="spellStart"/>
      <w:r>
        <w:t>verlosset</w:t>
      </w:r>
      <w:proofErr w:type="spellEnd"/>
      <w:r>
        <w:t xml:space="preserve"> / ists </w:t>
      </w:r>
      <w:proofErr w:type="spellStart"/>
      <w:r>
        <w:t>umb</w:t>
      </w:r>
      <w:proofErr w:type="spellEnd"/>
      <w:r>
        <w:t xml:space="preserve"> sie </w:t>
      </w:r>
      <w:proofErr w:type="spellStart"/>
      <w:r>
        <w:t>gescheen</w:t>
      </w:r>
      <w:proofErr w:type="spellEnd"/>
      <w:r>
        <w:t xml:space="preserve">. Sie muß von </w:t>
      </w:r>
      <w:proofErr w:type="spellStart"/>
      <w:r>
        <w:t>noten</w:t>
      </w:r>
      <w:proofErr w:type="spellEnd"/>
      <w:r>
        <w:t xml:space="preserve"> zwei </w:t>
      </w:r>
      <w:proofErr w:type="spellStart"/>
      <w:r>
        <w:t>speltig</w:t>
      </w:r>
      <w:proofErr w:type="spellEnd"/>
      <w:r>
        <w:t xml:space="preserve"> </w:t>
      </w:r>
      <w:proofErr w:type="spellStart"/>
      <w:r>
        <w:t>unn</w:t>
      </w:r>
      <w:proofErr w:type="spellEnd"/>
      <w:r>
        <w:t xml:space="preserve"> in </w:t>
      </w:r>
      <w:proofErr w:type="spellStart"/>
      <w:r>
        <w:t>seckten</w:t>
      </w:r>
      <w:proofErr w:type="spellEnd"/>
      <w:r>
        <w:t xml:space="preserve"> geteilt werden. </w:t>
      </w:r>
      <w:proofErr w:type="spellStart"/>
      <w:r>
        <w:t>Ursach</w:t>
      </w:r>
      <w:proofErr w:type="spellEnd"/>
      <w:r>
        <w:t xml:space="preserve"> / Wan sie </w:t>
      </w:r>
      <w:proofErr w:type="spellStart"/>
      <w:r>
        <w:t>nit</w:t>
      </w:r>
      <w:proofErr w:type="spellEnd"/>
      <w:r>
        <w:t xml:space="preserve"> in Christo </w:t>
      </w:r>
      <w:proofErr w:type="spellStart"/>
      <w:r>
        <w:t>versamelt</w:t>
      </w:r>
      <w:proofErr w:type="spellEnd"/>
      <w:r>
        <w:t xml:space="preserve"> sein / </w:t>
      </w:r>
      <w:proofErr w:type="spellStart"/>
      <w:r>
        <w:t>ßo</w:t>
      </w:r>
      <w:proofErr w:type="spellEnd"/>
      <w:r>
        <w:t xml:space="preserve"> ist Christus </w:t>
      </w:r>
      <w:proofErr w:type="spellStart"/>
      <w:r>
        <w:t>nit</w:t>
      </w:r>
      <w:proofErr w:type="spellEnd"/>
      <w:r>
        <w:t xml:space="preserve"> in </w:t>
      </w:r>
      <w:proofErr w:type="spellStart"/>
      <w:r>
        <w:t>iren</w:t>
      </w:r>
      <w:proofErr w:type="spellEnd"/>
      <w:r>
        <w:t xml:space="preserve"> </w:t>
      </w:r>
      <w:proofErr w:type="spellStart"/>
      <w:r>
        <w:t>mittell</w:t>
      </w:r>
      <w:proofErr w:type="spellEnd"/>
      <w:r>
        <w:t xml:space="preserve">. </w:t>
      </w:r>
      <w:proofErr w:type="spellStart"/>
      <w:r>
        <w:t>Volget</w:t>
      </w:r>
      <w:proofErr w:type="spellEnd"/>
      <w:r>
        <w:t xml:space="preserve"> auch das die </w:t>
      </w:r>
      <w:proofErr w:type="spellStart"/>
      <w:r>
        <w:t>schefflein</w:t>
      </w:r>
      <w:proofErr w:type="spellEnd"/>
      <w:r>
        <w:t xml:space="preserve"> </w:t>
      </w:r>
      <w:proofErr w:type="spellStart"/>
      <w:r>
        <w:t>zerstreiht</w:t>
      </w:r>
      <w:proofErr w:type="spellEnd"/>
      <w:r>
        <w:t xml:space="preserve"> werden / </w:t>
      </w:r>
      <w:proofErr w:type="spellStart"/>
      <w:r>
        <w:t>wan</w:t>
      </w:r>
      <w:proofErr w:type="spellEnd"/>
      <w:r>
        <w:t xml:space="preserve"> sie Christum </w:t>
      </w:r>
      <w:proofErr w:type="spellStart"/>
      <w:r>
        <w:t>verliren</w:t>
      </w:r>
      <w:proofErr w:type="spellEnd"/>
      <w:r>
        <w:t xml:space="preserve"> / </w:t>
      </w:r>
      <w:proofErr w:type="spellStart"/>
      <w:r>
        <w:t>dan</w:t>
      </w:r>
      <w:proofErr w:type="spellEnd"/>
      <w:r>
        <w:t xml:space="preserve"> </w:t>
      </w:r>
      <w:proofErr w:type="spellStart"/>
      <w:r>
        <w:t>eß</w:t>
      </w:r>
      <w:proofErr w:type="spellEnd"/>
      <w:r>
        <w:t xml:space="preserve"> steht </w:t>
      </w:r>
      <w:proofErr w:type="spellStart"/>
      <w:r>
        <w:t>geschriben</w:t>
      </w:r>
      <w:proofErr w:type="spellEnd"/>
      <w:r>
        <w:t xml:space="preserve">. Ich wird den hirten </w:t>
      </w:r>
      <w:proofErr w:type="spellStart"/>
      <w:r>
        <w:t>schlahen</w:t>
      </w:r>
      <w:proofErr w:type="spellEnd"/>
      <w:r>
        <w:t xml:space="preserve"> / </w:t>
      </w:r>
      <w:proofErr w:type="spellStart"/>
      <w:r>
        <w:t>unnd</w:t>
      </w:r>
      <w:proofErr w:type="spellEnd"/>
      <w:r>
        <w:t xml:space="preserve"> sein schaff werden sich </w:t>
      </w:r>
      <w:proofErr w:type="spellStart"/>
      <w:r>
        <w:t>zerstreihen</w:t>
      </w:r>
      <w:proofErr w:type="spellEnd"/>
      <w:r>
        <w:t xml:space="preserve">. Das ist </w:t>
      </w:r>
      <w:proofErr w:type="spellStart"/>
      <w:r>
        <w:t>nit</w:t>
      </w:r>
      <w:proofErr w:type="spellEnd"/>
      <w:r>
        <w:t xml:space="preserve"> allen von den </w:t>
      </w:r>
      <w:proofErr w:type="spellStart"/>
      <w:r>
        <w:t>schlahen</w:t>
      </w:r>
      <w:proofErr w:type="spellEnd"/>
      <w:r>
        <w:t xml:space="preserve"> Christi war / das sich sein </w:t>
      </w:r>
      <w:proofErr w:type="spellStart"/>
      <w:r>
        <w:t>schefflein</w:t>
      </w:r>
      <w:proofErr w:type="spellEnd"/>
      <w:r>
        <w:t xml:space="preserve"> teilen / </w:t>
      </w:r>
      <w:proofErr w:type="spellStart"/>
      <w:r>
        <w:t>ßonder</w:t>
      </w:r>
      <w:proofErr w:type="spellEnd"/>
      <w:r>
        <w:t xml:space="preserve"> auch von dem verlassen Christo / </w:t>
      </w:r>
      <w:proofErr w:type="spellStart"/>
      <w:r>
        <w:t>alß</w:t>
      </w:r>
      <w:proofErr w:type="spellEnd"/>
      <w:r>
        <w:t xml:space="preserve"> er selber </w:t>
      </w:r>
      <w:proofErr w:type="spellStart"/>
      <w:r>
        <w:t>bekand</w:t>
      </w:r>
      <w:proofErr w:type="spellEnd"/>
      <w:r>
        <w:t xml:space="preserve"> sagende. Welcher mir </w:t>
      </w:r>
      <w:proofErr w:type="spellStart"/>
      <w:r>
        <w:t>nit</w:t>
      </w:r>
      <w:proofErr w:type="spellEnd"/>
      <w:r>
        <w:t xml:space="preserve"> nach </w:t>
      </w:r>
      <w:proofErr w:type="spellStart"/>
      <w:r>
        <w:t>volget</w:t>
      </w:r>
      <w:proofErr w:type="spellEnd"/>
      <w:r>
        <w:t xml:space="preserve"> / der geht im </w:t>
      </w:r>
      <w:proofErr w:type="spellStart"/>
      <w:r>
        <w:t>finsternis</w:t>
      </w:r>
      <w:proofErr w:type="spellEnd"/>
      <w:r>
        <w:t xml:space="preserve">. Im </w:t>
      </w:r>
      <w:proofErr w:type="spellStart"/>
      <w:r>
        <w:t>finsternis</w:t>
      </w:r>
      <w:proofErr w:type="spellEnd"/>
      <w:r>
        <w:t xml:space="preserve"> ist </w:t>
      </w:r>
      <w:proofErr w:type="spellStart"/>
      <w:r>
        <w:t>unordenlichheit</w:t>
      </w:r>
      <w:proofErr w:type="spellEnd"/>
      <w:r>
        <w:t xml:space="preserve"> / </w:t>
      </w:r>
      <w:proofErr w:type="spellStart"/>
      <w:r>
        <w:t>zerteilung</w:t>
      </w:r>
      <w:proofErr w:type="spellEnd"/>
      <w:r>
        <w:t xml:space="preserve"> und </w:t>
      </w:r>
      <w:proofErr w:type="spellStart"/>
      <w:r>
        <w:t>uneinigkeit</w:t>
      </w:r>
      <w:proofErr w:type="spellEnd"/>
      <w:r>
        <w:t xml:space="preserve"> / und ob gleich einer den andern </w:t>
      </w:r>
      <w:proofErr w:type="spellStart"/>
      <w:r>
        <w:t>ergreufft</w:t>
      </w:r>
      <w:proofErr w:type="spellEnd"/>
      <w:r>
        <w:t xml:space="preserve"> ist </w:t>
      </w:r>
      <w:proofErr w:type="spellStart"/>
      <w:r>
        <w:t>eß</w:t>
      </w:r>
      <w:proofErr w:type="spellEnd"/>
      <w:r>
        <w:t xml:space="preserve"> doch </w:t>
      </w:r>
      <w:proofErr w:type="spellStart"/>
      <w:r>
        <w:t>unherzlich</w:t>
      </w:r>
      <w:proofErr w:type="spellEnd"/>
      <w:r>
        <w:t xml:space="preserve"> / </w:t>
      </w:r>
      <w:proofErr w:type="spellStart"/>
      <w:r>
        <w:t>unn</w:t>
      </w:r>
      <w:proofErr w:type="spellEnd"/>
      <w:r>
        <w:t xml:space="preserve"> blinde </w:t>
      </w:r>
      <w:proofErr w:type="spellStart"/>
      <w:r>
        <w:t>einigkeit</w:t>
      </w:r>
      <w:proofErr w:type="spellEnd"/>
      <w:r>
        <w:t xml:space="preserve">. </w:t>
      </w:r>
    </w:p>
    <w:p w14:paraId="077BEAA0" w14:textId="77777777" w:rsidR="00B92289" w:rsidRDefault="00B92289" w:rsidP="00B92289">
      <w:pPr>
        <w:pStyle w:val="berschrift2"/>
      </w:pPr>
      <w:r>
        <w:t xml:space="preserve">iii </w:t>
      </w:r>
    </w:p>
    <w:p w14:paraId="37E4B539" w14:textId="77777777" w:rsidR="00B92289" w:rsidRDefault="00B92289" w:rsidP="00B92289">
      <w:pPr>
        <w:pStyle w:val="StandardWeb"/>
      </w:pPr>
      <w:r>
        <w:t xml:space="preserve">Das ist / das Paulus </w:t>
      </w:r>
      <w:proofErr w:type="spellStart"/>
      <w:r>
        <w:t>leret</w:t>
      </w:r>
      <w:proofErr w:type="spellEnd"/>
      <w:r>
        <w:t xml:space="preserve"> / sagende. Meine </w:t>
      </w:r>
      <w:proofErr w:type="spellStart"/>
      <w:r>
        <w:t>brueder</w:t>
      </w:r>
      <w:proofErr w:type="spellEnd"/>
      <w:r>
        <w:t xml:space="preserve"> ich bitt euch / durch den </w:t>
      </w:r>
      <w:proofErr w:type="spellStart"/>
      <w:r>
        <w:t>nhamen</w:t>
      </w:r>
      <w:proofErr w:type="spellEnd"/>
      <w:r>
        <w:t xml:space="preserve"> / </w:t>
      </w:r>
      <w:proofErr w:type="spellStart"/>
      <w:r>
        <w:t>unßers</w:t>
      </w:r>
      <w:proofErr w:type="spellEnd"/>
      <w:r>
        <w:t xml:space="preserve"> </w:t>
      </w:r>
      <w:proofErr w:type="spellStart"/>
      <w:r>
        <w:t>hern</w:t>
      </w:r>
      <w:proofErr w:type="spellEnd"/>
      <w:r>
        <w:t xml:space="preserve"> Jesu Christi / </w:t>
      </w:r>
      <w:proofErr w:type="spellStart"/>
      <w:r>
        <w:t>auff</w:t>
      </w:r>
      <w:proofErr w:type="spellEnd"/>
      <w:r>
        <w:t xml:space="preserve"> das </w:t>
      </w:r>
      <w:proofErr w:type="spellStart"/>
      <w:r>
        <w:t>ir</w:t>
      </w:r>
      <w:proofErr w:type="spellEnd"/>
      <w:r>
        <w:t xml:space="preserve"> alle </w:t>
      </w:r>
      <w:proofErr w:type="spellStart"/>
      <w:r>
        <w:t>sampt</w:t>
      </w:r>
      <w:proofErr w:type="spellEnd"/>
      <w:r>
        <w:t xml:space="preserve"> eine </w:t>
      </w:r>
      <w:proofErr w:type="spellStart"/>
      <w:r>
        <w:t>meinung</w:t>
      </w:r>
      <w:proofErr w:type="spellEnd"/>
      <w:r>
        <w:t xml:space="preserve"> reden </w:t>
      </w:r>
      <w:proofErr w:type="spellStart"/>
      <w:r>
        <w:t>wolt</w:t>
      </w:r>
      <w:proofErr w:type="spellEnd"/>
      <w:r>
        <w:t xml:space="preserve">. Das </w:t>
      </w:r>
      <w:proofErr w:type="spellStart"/>
      <w:r>
        <w:t>ye</w:t>
      </w:r>
      <w:proofErr w:type="spellEnd"/>
      <w:r>
        <w:t xml:space="preserve"> </w:t>
      </w:r>
      <w:proofErr w:type="spellStart"/>
      <w:r>
        <w:t>nit</w:t>
      </w:r>
      <w:proofErr w:type="spellEnd"/>
      <w:r>
        <w:t xml:space="preserve"> </w:t>
      </w:r>
      <w:proofErr w:type="spellStart"/>
      <w:r>
        <w:t>mißhellung</w:t>
      </w:r>
      <w:proofErr w:type="spellEnd"/>
      <w:r>
        <w:t xml:space="preserve"> und </w:t>
      </w:r>
      <w:proofErr w:type="spellStart"/>
      <w:r>
        <w:t>zerteylung</w:t>
      </w:r>
      <w:proofErr w:type="spellEnd"/>
      <w:r>
        <w:t xml:space="preserve"> zwischen euch </w:t>
      </w:r>
      <w:proofErr w:type="spellStart"/>
      <w:r>
        <w:t>seind</w:t>
      </w:r>
      <w:proofErr w:type="spellEnd"/>
      <w:r>
        <w:t xml:space="preserve"> / </w:t>
      </w:r>
      <w:proofErr w:type="spellStart"/>
      <w:r>
        <w:t>auff</w:t>
      </w:r>
      <w:proofErr w:type="spellEnd"/>
      <w:r>
        <w:t xml:space="preserve"> das </w:t>
      </w:r>
      <w:proofErr w:type="spellStart"/>
      <w:r>
        <w:t>ir</w:t>
      </w:r>
      <w:proofErr w:type="spellEnd"/>
      <w:r>
        <w:t xml:space="preserve"> ein ganzer </w:t>
      </w:r>
      <w:proofErr w:type="spellStart"/>
      <w:r>
        <w:t>leip</w:t>
      </w:r>
      <w:proofErr w:type="spellEnd"/>
      <w:r>
        <w:t xml:space="preserve"> seit / eines </w:t>
      </w:r>
      <w:proofErr w:type="spellStart"/>
      <w:r>
        <w:t>gemuets</w:t>
      </w:r>
      <w:proofErr w:type="spellEnd"/>
      <w:r>
        <w:t xml:space="preserve"> </w:t>
      </w:r>
      <w:proofErr w:type="spellStart"/>
      <w:r>
        <w:t>unn</w:t>
      </w:r>
      <w:proofErr w:type="spellEnd"/>
      <w:r>
        <w:t xml:space="preserve"> eines willens. i. </w:t>
      </w:r>
      <w:proofErr w:type="spellStart"/>
      <w:r>
        <w:t>Corin</w:t>
      </w:r>
      <w:proofErr w:type="spellEnd"/>
      <w:r>
        <w:t xml:space="preserve">. i. Das ist / das er saget. </w:t>
      </w:r>
      <w:proofErr w:type="spellStart"/>
      <w:r>
        <w:t>Ir</w:t>
      </w:r>
      <w:proofErr w:type="spellEnd"/>
      <w:r>
        <w:t xml:space="preserve"> </w:t>
      </w:r>
      <w:proofErr w:type="spellStart"/>
      <w:r>
        <w:t>solt</w:t>
      </w:r>
      <w:proofErr w:type="spellEnd"/>
      <w:r>
        <w:t xml:space="preserve"> einen sinn haben. Roma xv. Seht wie Paulus einen </w:t>
      </w:r>
      <w:proofErr w:type="spellStart"/>
      <w:r>
        <w:t>gantzen</w:t>
      </w:r>
      <w:proofErr w:type="spellEnd"/>
      <w:r>
        <w:t xml:space="preserve"> leib </w:t>
      </w:r>
      <w:proofErr w:type="spellStart"/>
      <w:r>
        <w:t>fodert</w:t>
      </w:r>
      <w:proofErr w:type="spellEnd"/>
      <w:r>
        <w:t xml:space="preserve"> / der eines </w:t>
      </w:r>
      <w:proofErr w:type="spellStart"/>
      <w:r>
        <w:t>gemuets</w:t>
      </w:r>
      <w:proofErr w:type="spellEnd"/>
      <w:r>
        <w:t xml:space="preserve"> / eines </w:t>
      </w:r>
      <w:proofErr w:type="spellStart"/>
      <w:r>
        <w:t>hertzens</w:t>
      </w:r>
      <w:proofErr w:type="spellEnd"/>
      <w:r>
        <w:t xml:space="preserve"> / </w:t>
      </w:r>
      <w:proofErr w:type="spellStart"/>
      <w:r>
        <w:t>unn</w:t>
      </w:r>
      <w:proofErr w:type="spellEnd"/>
      <w:r>
        <w:t xml:space="preserve"> eines willen sein soll / </w:t>
      </w:r>
      <w:proofErr w:type="spellStart"/>
      <w:r>
        <w:t>dan</w:t>
      </w:r>
      <w:proofErr w:type="spellEnd"/>
      <w:r>
        <w:t xml:space="preserve"> wollen wir Christen sein / </w:t>
      </w:r>
      <w:proofErr w:type="spellStart"/>
      <w:r>
        <w:t>ßo</w:t>
      </w:r>
      <w:proofErr w:type="spellEnd"/>
      <w:r>
        <w:t xml:space="preserve"> </w:t>
      </w:r>
      <w:proofErr w:type="spellStart"/>
      <w:r>
        <w:t>mussen</w:t>
      </w:r>
      <w:proofErr w:type="spellEnd"/>
      <w:r>
        <w:t xml:space="preserve"> wir vor allen / ein </w:t>
      </w:r>
      <w:proofErr w:type="spellStart"/>
      <w:r>
        <w:t>wort</w:t>
      </w:r>
      <w:proofErr w:type="spellEnd"/>
      <w:r>
        <w:t xml:space="preserve"> Christi haben / wie auch Christus kein ander </w:t>
      </w:r>
      <w:proofErr w:type="spellStart"/>
      <w:r>
        <w:t>wort</w:t>
      </w:r>
      <w:proofErr w:type="spellEnd"/>
      <w:r>
        <w:t xml:space="preserve"> </w:t>
      </w:r>
      <w:proofErr w:type="spellStart"/>
      <w:r>
        <w:t>dan</w:t>
      </w:r>
      <w:proofErr w:type="spellEnd"/>
      <w:r>
        <w:t xml:space="preserve"> seines </w:t>
      </w:r>
      <w:proofErr w:type="spellStart"/>
      <w:r>
        <w:t>vaters</w:t>
      </w:r>
      <w:proofErr w:type="spellEnd"/>
      <w:r>
        <w:t xml:space="preserve"> </w:t>
      </w:r>
      <w:proofErr w:type="spellStart"/>
      <w:r>
        <w:t>geredt</w:t>
      </w:r>
      <w:proofErr w:type="spellEnd"/>
      <w:r>
        <w:t xml:space="preserve"> hat / </w:t>
      </w:r>
      <w:proofErr w:type="spellStart"/>
      <w:r>
        <w:t>alßo</w:t>
      </w:r>
      <w:proofErr w:type="spellEnd"/>
      <w:r>
        <w:t xml:space="preserve"> werden wir ein ding / wie Christus mit seinem </w:t>
      </w:r>
      <w:proofErr w:type="spellStart"/>
      <w:r>
        <w:t>vatter</w:t>
      </w:r>
      <w:proofErr w:type="spellEnd"/>
      <w:r>
        <w:t xml:space="preserve"> ein </w:t>
      </w:r>
      <w:proofErr w:type="spellStart"/>
      <w:r>
        <w:t>dingk</w:t>
      </w:r>
      <w:proofErr w:type="spellEnd"/>
      <w:r>
        <w:t xml:space="preserve"> ist. </w:t>
      </w:r>
    </w:p>
    <w:p w14:paraId="5C090EEB" w14:textId="77777777" w:rsidR="00B92289" w:rsidRDefault="00B92289" w:rsidP="00B92289">
      <w:pPr>
        <w:pStyle w:val="StandardWeb"/>
      </w:pPr>
      <w:r>
        <w:t xml:space="preserve">Du fragest / </w:t>
      </w:r>
      <w:proofErr w:type="spellStart"/>
      <w:r>
        <w:t>wu</w:t>
      </w:r>
      <w:proofErr w:type="spellEnd"/>
      <w:r>
        <w:t xml:space="preserve"> mit sollen mir einig werden </w:t>
      </w:r>
      <w:proofErr w:type="spellStart"/>
      <w:r>
        <w:t>unnd</w:t>
      </w:r>
      <w:proofErr w:type="spellEnd"/>
      <w:r>
        <w:t xml:space="preserve"> sein? </w:t>
      </w:r>
      <w:proofErr w:type="spellStart"/>
      <w:r>
        <w:t>Hor</w:t>
      </w:r>
      <w:proofErr w:type="spellEnd"/>
      <w:r>
        <w:t xml:space="preserve"> die </w:t>
      </w:r>
      <w:proofErr w:type="spellStart"/>
      <w:r>
        <w:t>glawbigen</w:t>
      </w:r>
      <w:proofErr w:type="spellEnd"/>
      <w:r>
        <w:t xml:space="preserve"> </w:t>
      </w:r>
      <w:proofErr w:type="spellStart"/>
      <w:r>
        <w:t>hetten</w:t>
      </w:r>
      <w:proofErr w:type="spellEnd"/>
      <w:r>
        <w:t xml:space="preserve"> ein </w:t>
      </w:r>
      <w:proofErr w:type="spellStart"/>
      <w:r>
        <w:t>hertz</w:t>
      </w:r>
      <w:proofErr w:type="spellEnd"/>
      <w:r>
        <w:t xml:space="preserve"> / und ein </w:t>
      </w:r>
      <w:proofErr w:type="spellStart"/>
      <w:r>
        <w:t>wort</w:t>
      </w:r>
      <w:proofErr w:type="spellEnd"/>
      <w:r>
        <w:t xml:space="preserve">. </w:t>
      </w:r>
    </w:p>
    <w:p w14:paraId="628E2496" w14:textId="77777777" w:rsidR="00B92289" w:rsidRDefault="00B92289" w:rsidP="00B92289">
      <w:pPr>
        <w:pStyle w:val="StandardWeb"/>
      </w:pPr>
      <w:r>
        <w:t xml:space="preserve">Dan ein </w:t>
      </w:r>
      <w:proofErr w:type="spellStart"/>
      <w:r>
        <w:t>glawb</w:t>
      </w:r>
      <w:proofErr w:type="spellEnd"/>
      <w:r>
        <w:t xml:space="preserve"> muß ein </w:t>
      </w:r>
      <w:proofErr w:type="spellStart"/>
      <w:r>
        <w:t>wort</w:t>
      </w:r>
      <w:proofErr w:type="spellEnd"/>
      <w:r>
        <w:t xml:space="preserve"> haben / </w:t>
      </w:r>
      <w:proofErr w:type="spellStart"/>
      <w:r>
        <w:t>darauß</w:t>
      </w:r>
      <w:proofErr w:type="spellEnd"/>
      <w:r>
        <w:t xml:space="preserve"> ehr </w:t>
      </w:r>
      <w:proofErr w:type="spellStart"/>
      <w:r>
        <w:t>quillett</w:t>
      </w:r>
      <w:proofErr w:type="spellEnd"/>
      <w:r>
        <w:t xml:space="preserve">. Der wegen saget Paulus. Ich bitt euch </w:t>
      </w:r>
      <w:proofErr w:type="spellStart"/>
      <w:r>
        <w:t>brueder</w:t>
      </w:r>
      <w:proofErr w:type="spellEnd"/>
      <w:r>
        <w:t xml:space="preserve"> das </w:t>
      </w:r>
      <w:proofErr w:type="spellStart"/>
      <w:r>
        <w:t>ir</w:t>
      </w:r>
      <w:proofErr w:type="spellEnd"/>
      <w:r>
        <w:t xml:space="preserve"> alle </w:t>
      </w:r>
      <w:proofErr w:type="spellStart"/>
      <w:r>
        <w:t>sampt</w:t>
      </w:r>
      <w:proofErr w:type="spellEnd"/>
      <w:r>
        <w:t xml:space="preserve"> eine </w:t>
      </w:r>
      <w:proofErr w:type="spellStart"/>
      <w:r>
        <w:t>meinung</w:t>
      </w:r>
      <w:proofErr w:type="spellEnd"/>
      <w:r>
        <w:t xml:space="preserve"> reden </w:t>
      </w:r>
      <w:proofErr w:type="spellStart"/>
      <w:r>
        <w:t>wolt</w:t>
      </w:r>
      <w:proofErr w:type="spellEnd"/>
      <w:r>
        <w:t xml:space="preserve"> / </w:t>
      </w:r>
      <w:proofErr w:type="spellStart"/>
      <w:r>
        <w:t>unn</w:t>
      </w:r>
      <w:proofErr w:type="spellEnd"/>
      <w:r>
        <w:t xml:space="preserve"> das nicht </w:t>
      </w:r>
      <w:proofErr w:type="spellStart"/>
      <w:r>
        <w:t>zwispeltickeit</w:t>
      </w:r>
      <w:proofErr w:type="spellEnd"/>
      <w:r>
        <w:t xml:space="preserve"> zwischen euch </w:t>
      </w:r>
      <w:proofErr w:type="spellStart"/>
      <w:r>
        <w:t>entstehn</w:t>
      </w:r>
      <w:proofErr w:type="spellEnd"/>
      <w:r>
        <w:t xml:space="preserve">. Sich das der einige und </w:t>
      </w:r>
      <w:proofErr w:type="spellStart"/>
      <w:r>
        <w:t>gantzer</w:t>
      </w:r>
      <w:proofErr w:type="spellEnd"/>
      <w:r>
        <w:t xml:space="preserve"> leib </w:t>
      </w:r>
      <w:proofErr w:type="spellStart"/>
      <w:r>
        <w:t>anfengklich</w:t>
      </w:r>
      <w:proofErr w:type="spellEnd"/>
      <w:r>
        <w:t xml:space="preserve"> und endlich in einen </w:t>
      </w:r>
      <w:proofErr w:type="spellStart"/>
      <w:r>
        <w:t>wort</w:t>
      </w:r>
      <w:proofErr w:type="spellEnd"/>
      <w:r>
        <w:t xml:space="preserve"> </w:t>
      </w:r>
      <w:proofErr w:type="spellStart"/>
      <w:r>
        <w:t>gotts</w:t>
      </w:r>
      <w:proofErr w:type="spellEnd"/>
      <w:r>
        <w:t xml:space="preserve"> steht. Dann ein </w:t>
      </w:r>
      <w:proofErr w:type="spellStart"/>
      <w:r>
        <w:t>hertz</w:t>
      </w:r>
      <w:proofErr w:type="spellEnd"/>
      <w:r>
        <w:t xml:space="preserve"> / ein </w:t>
      </w:r>
      <w:proofErr w:type="spellStart"/>
      <w:r>
        <w:t>gemueth</w:t>
      </w:r>
      <w:proofErr w:type="spellEnd"/>
      <w:r>
        <w:t xml:space="preserve"> / ein </w:t>
      </w:r>
      <w:proofErr w:type="spellStart"/>
      <w:r>
        <w:t>meinung</w:t>
      </w:r>
      <w:proofErr w:type="spellEnd"/>
      <w:r>
        <w:t xml:space="preserve"> / </w:t>
      </w:r>
      <w:proofErr w:type="spellStart"/>
      <w:r>
        <w:t>unn</w:t>
      </w:r>
      <w:proofErr w:type="spellEnd"/>
      <w:r>
        <w:t xml:space="preserve"> will </w:t>
      </w:r>
      <w:proofErr w:type="spellStart"/>
      <w:r>
        <w:t>kumpt</w:t>
      </w:r>
      <w:proofErr w:type="spellEnd"/>
      <w:r>
        <w:t xml:space="preserve"> </w:t>
      </w:r>
      <w:proofErr w:type="spellStart"/>
      <w:r>
        <w:t>auß</w:t>
      </w:r>
      <w:proofErr w:type="spellEnd"/>
      <w:r>
        <w:t xml:space="preserve"> dem eine </w:t>
      </w:r>
      <w:proofErr w:type="spellStart"/>
      <w:r>
        <w:t>wort</w:t>
      </w:r>
      <w:proofErr w:type="spellEnd"/>
      <w:r>
        <w:t xml:space="preserve"> des </w:t>
      </w:r>
      <w:proofErr w:type="spellStart"/>
      <w:r>
        <w:t>glawbens</w:t>
      </w:r>
      <w:proofErr w:type="spellEnd"/>
      <w:r>
        <w:t>.</w:t>
      </w:r>
    </w:p>
    <w:p w14:paraId="021E78D2" w14:textId="77777777" w:rsidR="00B92289" w:rsidRDefault="00B92289" w:rsidP="00B92289">
      <w:pPr>
        <w:pStyle w:val="StandardWeb"/>
      </w:pPr>
      <w:r>
        <w:t xml:space="preserve">Der wegen spricht Moises. </w:t>
      </w:r>
      <w:proofErr w:type="spellStart"/>
      <w:r>
        <w:t>Ir</w:t>
      </w:r>
      <w:proofErr w:type="spellEnd"/>
      <w:r>
        <w:t xml:space="preserve"> </w:t>
      </w:r>
      <w:proofErr w:type="spellStart"/>
      <w:r>
        <w:t>solt</w:t>
      </w:r>
      <w:proofErr w:type="spellEnd"/>
      <w:r>
        <w:t xml:space="preserve"> nicht zu </w:t>
      </w:r>
      <w:proofErr w:type="spellStart"/>
      <w:r>
        <w:t>gottlichen</w:t>
      </w:r>
      <w:proofErr w:type="spellEnd"/>
      <w:r>
        <w:t xml:space="preserve"> worten setzen / </w:t>
      </w:r>
      <w:proofErr w:type="spellStart"/>
      <w:r>
        <w:t>solt</w:t>
      </w:r>
      <w:proofErr w:type="spellEnd"/>
      <w:r>
        <w:t xml:space="preserve"> auch nicht da von brechen / </w:t>
      </w:r>
      <w:proofErr w:type="spellStart"/>
      <w:r>
        <w:t>sonder</w:t>
      </w:r>
      <w:proofErr w:type="spellEnd"/>
      <w:r>
        <w:t xml:space="preserve"> stracks im </w:t>
      </w:r>
      <w:proofErr w:type="spellStart"/>
      <w:r>
        <w:t>mittell</w:t>
      </w:r>
      <w:proofErr w:type="spellEnd"/>
      <w:r>
        <w:t xml:space="preserve"> bleiben. Dan </w:t>
      </w:r>
      <w:proofErr w:type="spellStart"/>
      <w:r>
        <w:t>wan</w:t>
      </w:r>
      <w:proofErr w:type="spellEnd"/>
      <w:r>
        <w:t xml:space="preserve"> uns </w:t>
      </w:r>
      <w:proofErr w:type="spellStart"/>
      <w:r>
        <w:t>erlawbt</w:t>
      </w:r>
      <w:proofErr w:type="spellEnd"/>
      <w:r>
        <w:t xml:space="preserve"> wer etwas zu setzen oder </w:t>
      </w:r>
      <w:proofErr w:type="spellStart"/>
      <w:r>
        <w:t>abzebrechen</w:t>
      </w:r>
      <w:proofErr w:type="spellEnd"/>
      <w:r>
        <w:t xml:space="preserve">. </w:t>
      </w:r>
      <w:proofErr w:type="spellStart"/>
      <w:r>
        <w:t>Mogten</w:t>
      </w:r>
      <w:proofErr w:type="spellEnd"/>
      <w:r>
        <w:t xml:space="preserve"> wir </w:t>
      </w:r>
      <w:proofErr w:type="spellStart"/>
      <w:r>
        <w:t>nit</w:t>
      </w:r>
      <w:proofErr w:type="spellEnd"/>
      <w:r>
        <w:t xml:space="preserve"> in </w:t>
      </w:r>
      <w:proofErr w:type="spellStart"/>
      <w:r>
        <w:t>einigkeit</w:t>
      </w:r>
      <w:proofErr w:type="spellEnd"/>
      <w:r>
        <w:t xml:space="preserve"> bleiben. Gleich wie </w:t>
      </w:r>
      <w:proofErr w:type="spellStart"/>
      <w:r>
        <w:t>frombde</w:t>
      </w:r>
      <w:proofErr w:type="spellEnd"/>
      <w:r>
        <w:t xml:space="preserve"> </w:t>
      </w:r>
      <w:proofErr w:type="spellStart"/>
      <w:r>
        <w:t>statuten</w:t>
      </w:r>
      <w:proofErr w:type="spellEnd"/>
      <w:r>
        <w:t xml:space="preserve"> / </w:t>
      </w:r>
      <w:proofErr w:type="spellStart"/>
      <w:r>
        <w:t>frombd</w:t>
      </w:r>
      <w:proofErr w:type="spellEnd"/>
      <w:r>
        <w:t xml:space="preserve"> und ander </w:t>
      </w:r>
      <w:proofErr w:type="spellStart"/>
      <w:r>
        <w:t>volck</w:t>
      </w:r>
      <w:proofErr w:type="spellEnd"/>
      <w:r>
        <w:t xml:space="preserve"> machen. Also wurden </w:t>
      </w:r>
      <w:proofErr w:type="spellStart"/>
      <w:r>
        <w:t>mangerlei</w:t>
      </w:r>
      <w:proofErr w:type="spellEnd"/>
      <w:r>
        <w:t xml:space="preserve"> </w:t>
      </w:r>
      <w:proofErr w:type="spellStart"/>
      <w:r>
        <w:t>sytten</w:t>
      </w:r>
      <w:proofErr w:type="spellEnd"/>
      <w:r>
        <w:t xml:space="preserve"> und geberden / aus </w:t>
      </w:r>
      <w:proofErr w:type="spellStart"/>
      <w:r>
        <w:t>manigfeltigen</w:t>
      </w:r>
      <w:proofErr w:type="spellEnd"/>
      <w:r>
        <w:t xml:space="preserve"> </w:t>
      </w:r>
      <w:proofErr w:type="spellStart"/>
      <w:r>
        <w:t>zusetzung</w:t>
      </w:r>
      <w:proofErr w:type="spellEnd"/>
      <w:r>
        <w:t xml:space="preserve"> </w:t>
      </w:r>
      <w:proofErr w:type="spellStart"/>
      <w:r>
        <w:t>endspriessen</w:t>
      </w:r>
      <w:proofErr w:type="spellEnd"/>
      <w:r>
        <w:t xml:space="preserve">. Daraus von </w:t>
      </w:r>
      <w:proofErr w:type="spellStart"/>
      <w:r>
        <w:t>noten</w:t>
      </w:r>
      <w:proofErr w:type="spellEnd"/>
      <w:r>
        <w:t xml:space="preserve"> </w:t>
      </w:r>
      <w:proofErr w:type="spellStart"/>
      <w:r>
        <w:t>seckten</w:t>
      </w:r>
      <w:proofErr w:type="spellEnd"/>
      <w:r>
        <w:t xml:space="preserve"> und </w:t>
      </w:r>
      <w:proofErr w:type="spellStart"/>
      <w:r>
        <w:t>zerteilung</w:t>
      </w:r>
      <w:proofErr w:type="spellEnd"/>
      <w:r>
        <w:t xml:space="preserve"> sich erheben. Wu kein rath ist / werden </w:t>
      </w:r>
      <w:proofErr w:type="spellStart"/>
      <w:r>
        <w:t>gedancken</w:t>
      </w:r>
      <w:proofErr w:type="spellEnd"/>
      <w:r>
        <w:t xml:space="preserve"> </w:t>
      </w:r>
      <w:proofErr w:type="spellStart"/>
      <w:r>
        <w:t>zerstreyhet</w:t>
      </w:r>
      <w:proofErr w:type="spellEnd"/>
      <w:r>
        <w:t xml:space="preserve">. </w:t>
      </w:r>
      <w:proofErr w:type="spellStart"/>
      <w:r>
        <w:t>Prover</w:t>
      </w:r>
      <w:proofErr w:type="spellEnd"/>
      <w:r>
        <w:t xml:space="preserve">. xv. Item. Wan die </w:t>
      </w:r>
      <w:proofErr w:type="spellStart"/>
      <w:r>
        <w:t>Prophezey</w:t>
      </w:r>
      <w:proofErr w:type="spellEnd"/>
      <w:r>
        <w:t xml:space="preserve"> gebrechen und </w:t>
      </w:r>
      <w:proofErr w:type="spellStart"/>
      <w:r>
        <w:t>abnhemen</w:t>
      </w:r>
      <w:proofErr w:type="spellEnd"/>
      <w:r>
        <w:t xml:space="preserve"> / wird / das </w:t>
      </w:r>
      <w:proofErr w:type="spellStart"/>
      <w:r>
        <w:t>volck</w:t>
      </w:r>
      <w:proofErr w:type="spellEnd"/>
      <w:r>
        <w:t xml:space="preserve"> </w:t>
      </w:r>
      <w:proofErr w:type="spellStart"/>
      <w:r>
        <w:t>zerstreyht</w:t>
      </w:r>
      <w:proofErr w:type="spellEnd"/>
      <w:r>
        <w:t xml:space="preserve">. </w:t>
      </w:r>
      <w:proofErr w:type="spellStart"/>
      <w:r>
        <w:t>Prover</w:t>
      </w:r>
      <w:proofErr w:type="spellEnd"/>
      <w:r>
        <w:t>. xxix.</w:t>
      </w:r>
    </w:p>
    <w:p w14:paraId="660DBA19" w14:textId="77777777" w:rsidR="00B92289" w:rsidRDefault="00B92289" w:rsidP="00B92289">
      <w:pPr>
        <w:pStyle w:val="StandardWeb"/>
      </w:pPr>
      <w:r>
        <w:t xml:space="preserve">Einigkeit Christliches </w:t>
      </w:r>
      <w:proofErr w:type="spellStart"/>
      <w:r>
        <w:t>volcks</w:t>
      </w:r>
      <w:proofErr w:type="spellEnd"/>
      <w:r>
        <w:t xml:space="preserve"> / steht in </w:t>
      </w:r>
      <w:proofErr w:type="spellStart"/>
      <w:r>
        <w:t>einigkeit</w:t>
      </w:r>
      <w:proofErr w:type="spellEnd"/>
      <w:r>
        <w:t xml:space="preserve"> </w:t>
      </w:r>
      <w:proofErr w:type="spellStart"/>
      <w:r>
        <w:t>gottliches</w:t>
      </w:r>
      <w:proofErr w:type="spellEnd"/>
      <w:r>
        <w:t xml:space="preserve"> </w:t>
      </w:r>
      <w:proofErr w:type="spellStart"/>
      <w:r>
        <w:t>worts</w:t>
      </w:r>
      <w:proofErr w:type="spellEnd"/>
      <w:r>
        <w:t xml:space="preserve">. So bald aber die </w:t>
      </w:r>
      <w:proofErr w:type="spellStart"/>
      <w:r>
        <w:t>stim</w:t>
      </w:r>
      <w:proofErr w:type="spellEnd"/>
      <w:r>
        <w:t xml:space="preserve"> des </w:t>
      </w:r>
      <w:proofErr w:type="spellStart"/>
      <w:r>
        <w:t>hierten</w:t>
      </w:r>
      <w:proofErr w:type="spellEnd"/>
      <w:r>
        <w:t xml:space="preserve"> / </w:t>
      </w:r>
      <w:proofErr w:type="spellStart"/>
      <w:r>
        <w:t>unnd</w:t>
      </w:r>
      <w:proofErr w:type="spellEnd"/>
      <w:r>
        <w:t xml:space="preserve"> des </w:t>
      </w:r>
      <w:proofErr w:type="spellStart"/>
      <w:r>
        <w:t>hern</w:t>
      </w:r>
      <w:proofErr w:type="spellEnd"/>
      <w:r>
        <w:t xml:space="preserve"> </w:t>
      </w:r>
      <w:proofErr w:type="spellStart"/>
      <w:r>
        <w:t>wort</w:t>
      </w:r>
      <w:proofErr w:type="spellEnd"/>
      <w:r>
        <w:t xml:space="preserve"> / </w:t>
      </w:r>
      <w:proofErr w:type="spellStart"/>
      <w:r>
        <w:t>zerstreyhet</w:t>
      </w:r>
      <w:proofErr w:type="spellEnd"/>
      <w:r>
        <w:t xml:space="preserve"> werden / </w:t>
      </w:r>
      <w:proofErr w:type="spellStart"/>
      <w:r>
        <w:t>alß</w:t>
      </w:r>
      <w:proofErr w:type="spellEnd"/>
      <w:r>
        <w:t xml:space="preserve"> bald </w:t>
      </w:r>
      <w:proofErr w:type="spellStart"/>
      <w:r>
        <w:t>zerstreyhen</w:t>
      </w:r>
      <w:proofErr w:type="spellEnd"/>
      <w:r>
        <w:t xml:space="preserve"> sich die </w:t>
      </w:r>
      <w:proofErr w:type="spellStart"/>
      <w:r>
        <w:t>scheffelein</w:t>
      </w:r>
      <w:proofErr w:type="spellEnd"/>
      <w:r>
        <w:t xml:space="preserve">. </w:t>
      </w:r>
    </w:p>
    <w:p w14:paraId="37A93890" w14:textId="77777777" w:rsidR="00B92289" w:rsidRDefault="00B92289" w:rsidP="00B92289">
      <w:pPr>
        <w:pStyle w:val="berschrift2"/>
      </w:pPr>
      <w:proofErr w:type="spellStart"/>
      <w:r>
        <w:t>iiii</w:t>
      </w:r>
      <w:proofErr w:type="spellEnd"/>
      <w:r>
        <w:t xml:space="preserve"> </w:t>
      </w:r>
    </w:p>
    <w:p w14:paraId="71EBB0DF" w14:textId="77777777" w:rsidR="00B92289" w:rsidRDefault="00B92289" w:rsidP="00B92289">
      <w:pPr>
        <w:pStyle w:val="StandardWeb"/>
      </w:pPr>
      <w:r>
        <w:t xml:space="preserve">Daraus kann </w:t>
      </w:r>
      <w:proofErr w:type="spellStart"/>
      <w:r>
        <w:t>menigklicher</w:t>
      </w:r>
      <w:proofErr w:type="spellEnd"/>
      <w:r>
        <w:t xml:space="preserve"> verstehen / das ein Christlicher lieb / in einigem </w:t>
      </w:r>
      <w:proofErr w:type="spellStart"/>
      <w:r>
        <w:t>gottis</w:t>
      </w:r>
      <w:proofErr w:type="spellEnd"/>
      <w:r>
        <w:t xml:space="preserve"> </w:t>
      </w:r>
      <w:proofErr w:type="spellStart"/>
      <w:r>
        <w:t>wort</w:t>
      </w:r>
      <w:proofErr w:type="spellEnd"/>
      <w:r>
        <w:t xml:space="preserve"> </w:t>
      </w:r>
      <w:proofErr w:type="spellStart"/>
      <w:r>
        <w:t>erbawht</w:t>
      </w:r>
      <w:proofErr w:type="spellEnd"/>
      <w:r>
        <w:t xml:space="preserve"> wird / und das die groben </w:t>
      </w:r>
      <w:proofErr w:type="spellStart"/>
      <w:r>
        <w:t>grawhen</w:t>
      </w:r>
      <w:proofErr w:type="spellEnd"/>
      <w:r>
        <w:t xml:space="preserve"> </w:t>
      </w:r>
      <w:proofErr w:type="spellStart"/>
      <w:r>
        <w:t>geselnn</w:t>
      </w:r>
      <w:proofErr w:type="spellEnd"/>
      <w:r>
        <w:t xml:space="preserve">. Sine G. die </w:t>
      </w:r>
      <w:proofErr w:type="spellStart"/>
      <w:r>
        <w:t>Barfusser</w:t>
      </w:r>
      <w:proofErr w:type="spellEnd"/>
      <w:r>
        <w:t xml:space="preserve"> </w:t>
      </w:r>
      <w:proofErr w:type="spellStart"/>
      <w:r>
        <w:t>holtzschuger</w:t>
      </w:r>
      <w:proofErr w:type="spellEnd"/>
      <w:r>
        <w:t xml:space="preserve"> zu </w:t>
      </w:r>
      <w:proofErr w:type="spellStart"/>
      <w:r>
        <w:t>Juetterbogk</w:t>
      </w:r>
      <w:proofErr w:type="spellEnd"/>
      <w:r>
        <w:t xml:space="preserve"> / ungeschaffen </w:t>
      </w:r>
      <w:proofErr w:type="spellStart"/>
      <w:r>
        <w:t>klotzer</w:t>
      </w:r>
      <w:proofErr w:type="spellEnd"/>
      <w:r>
        <w:t xml:space="preserve"> an </w:t>
      </w:r>
      <w:proofErr w:type="spellStart"/>
      <w:r>
        <w:t>iren</w:t>
      </w:r>
      <w:proofErr w:type="spellEnd"/>
      <w:r>
        <w:t xml:space="preserve"> </w:t>
      </w:r>
      <w:proofErr w:type="spellStart"/>
      <w:r>
        <w:t>fussen</w:t>
      </w:r>
      <w:proofErr w:type="spellEnd"/>
      <w:r>
        <w:t xml:space="preserve"> schleppen / und ist zu </w:t>
      </w:r>
      <w:proofErr w:type="spellStart"/>
      <w:r>
        <w:t>forchten</w:t>
      </w:r>
      <w:proofErr w:type="spellEnd"/>
      <w:r>
        <w:t xml:space="preserve"> / das ihr </w:t>
      </w:r>
      <w:proofErr w:type="spellStart"/>
      <w:r>
        <w:t>hyrnn</w:t>
      </w:r>
      <w:proofErr w:type="spellEnd"/>
      <w:r>
        <w:t xml:space="preserve"> / mit den </w:t>
      </w:r>
      <w:proofErr w:type="spellStart"/>
      <w:r>
        <w:t>holtzschugen</w:t>
      </w:r>
      <w:proofErr w:type="spellEnd"/>
      <w:r>
        <w:t xml:space="preserve"> gleich </w:t>
      </w:r>
      <w:proofErr w:type="spellStart"/>
      <w:r>
        <w:t>klapper</w:t>
      </w:r>
      <w:proofErr w:type="spellEnd"/>
      <w:r>
        <w:t xml:space="preserve"> und </w:t>
      </w:r>
      <w:proofErr w:type="spellStart"/>
      <w:r>
        <w:t>lawth</w:t>
      </w:r>
      <w:proofErr w:type="spellEnd"/>
      <w:r>
        <w:t xml:space="preserve"> / </w:t>
      </w:r>
      <w:proofErr w:type="spellStart"/>
      <w:r>
        <w:t>wan</w:t>
      </w:r>
      <w:proofErr w:type="spellEnd"/>
      <w:r>
        <w:t xml:space="preserve"> sie sagen.</w:t>
      </w:r>
      <w:r>
        <w:br/>
        <w:t xml:space="preserve">Das alle </w:t>
      </w:r>
      <w:proofErr w:type="spellStart"/>
      <w:r>
        <w:t>ketzerey</w:t>
      </w:r>
      <w:proofErr w:type="spellEnd"/>
      <w:r>
        <w:t xml:space="preserve"> / aus der </w:t>
      </w:r>
      <w:proofErr w:type="spellStart"/>
      <w:r>
        <w:t>Biblien</w:t>
      </w:r>
      <w:proofErr w:type="spellEnd"/>
      <w:r>
        <w:t xml:space="preserve"> / </w:t>
      </w:r>
      <w:proofErr w:type="spellStart"/>
      <w:r>
        <w:t>ßonderlich</w:t>
      </w:r>
      <w:proofErr w:type="spellEnd"/>
      <w:r>
        <w:t xml:space="preserve"> aus dem </w:t>
      </w:r>
      <w:proofErr w:type="spellStart"/>
      <w:r>
        <w:t>Ewangelio</w:t>
      </w:r>
      <w:proofErr w:type="spellEnd"/>
      <w:r>
        <w:t xml:space="preserve"> endstanden sey. Wider Paulum </w:t>
      </w:r>
      <w:proofErr w:type="spellStart"/>
      <w:r>
        <w:t>dero</w:t>
      </w:r>
      <w:proofErr w:type="spellEnd"/>
      <w:r>
        <w:t xml:space="preserve"> spricht das der Bischoff / seine </w:t>
      </w:r>
      <w:proofErr w:type="spellStart"/>
      <w:r>
        <w:t>widersacher</w:t>
      </w:r>
      <w:proofErr w:type="spellEnd"/>
      <w:r>
        <w:t xml:space="preserve"> mit heilsamer </w:t>
      </w:r>
      <w:proofErr w:type="spellStart"/>
      <w:r>
        <w:t>schrifft</w:t>
      </w:r>
      <w:proofErr w:type="spellEnd"/>
      <w:r>
        <w:t xml:space="preserve"> soll </w:t>
      </w:r>
      <w:proofErr w:type="spellStart"/>
      <w:r>
        <w:t>uber</w:t>
      </w:r>
      <w:proofErr w:type="spellEnd"/>
      <w:r>
        <w:t xml:space="preserve"> </w:t>
      </w:r>
      <w:proofErr w:type="spellStart"/>
      <w:r>
        <w:t>windten</w:t>
      </w:r>
      <w:proofErr w:type="spellEnd"/>
      <w:r>
        <w:t xml:space="preserve"> </w:t>
      </w:r>
      <w:proofErr w:type="spellStart"/>
      <w:r>
        <w:t>unn</w:t>
      </w:r>
      <w:proofErr w:type="spellEnd"/>
      <w:r>
        <w:t xml:space="preserve"> </w:t>
      </w:r>
      <w:proofErr w:type="spellStart"/>
      <w:r>
        <w:t>niderlegen</w:t>
      </w:r>
      <w:proofErr w:type="spellEnd"/>
      <w:r>
        <w:t xml:space="preserve">. Was ist das </w:t>
      </w:r>
      <w:proofErr w:type="spellStart"/>
      <w:r>
        <w:t>christus</w:t>
      </w:r>
      <w:proofErr w:type="spellEnd"/>
      <w:r>
        <w:t xml:space="preserve"> saget. Welcher mit </w:t>
      </w:r>
      <w:proofErr w:type="spellStart"/>
      <w:r>
        <w:t>glawbet</w:t>
      </w:r>
      <w:proofErr w:type="spellEnd"/>
      <w:r>
        <w:t xml:space="preserve"> der wird selig. Wie </w:t>
      </w:r>
      <w:proofErr w:type="spellStart"/>
      <w:r>
        <w:t>magks</w:t>
      </w:r>
      <w:proofErr w:type="spellEnd"/>
      <w:r>
        <w:t xml:space="preserve"> </w:t>
      </w:r>
      <w:proofErr w:type="spellStart"/>
      <w:r>
        <w:t>ye</w:t>
      </w:r>
      <w:proofErr w:type="spellEnd"/>
      <w:r>
        <w:t xml:space="preserve"> </w:t>
      </w:r>
      <w:proofErr w:type="spellStart"/>
      <w:r>
        <w:t>muglich</w:t>
      </w:r>
      <w:proofErr w:type="spellEnd"/>
      <w:r>
        <w:t xml:space="preserve"> sein / das einer irren soll / </w:t>
      </w:r>
      <w:proofErr w:type="spellStart"/>
      <w:r>
        <w:t>dero</w:t>
      </w:r>
      <w:proofErr w:type="spellEnd"/>
      <w:r>
        <w:t xml:space="preserve"> sich an die </w:t>
      </w:r>
      <w:proofErr w:type="spellStart"/>
      <w:r>
        <w:t>warheit</w:t>
      </w:r>
      <w:proofErr w:type="spellEnd"/>
      <w:r>
        <w:t xml:space="preserve"> und gerechten </w:t>
      </w:r>
      <w:proofErr w:type="spellStart"/>
      <w:r>
        <w:t>weeg</w:t>
      </w:r>
      <w:proofErr w:type="spellEnd"/>
      <w:r>
        <w:t xml:space="preserve"> bindet? Wie ists </w:t>
      </w:r>
      <w:proofErr w:type="spellStart"/>
      <w:r>
        <w:t>eß</w:t>
      </w:r>
      <w:proofErr w:type="spellEnd"/>
      <w:r>
        <w:t xml:space="preserve"> </w:t>
      </w:r>
      <w:proofErr w:type="spellStart"/>
      <w:r>
        <w:t>muglich</w:t>
      </w:r>
      <w:proofErr w:type="spellEnd"/>
      <w:r>
        <w:t xml:space="preserve"> / das einer ein </w:t>
      </w:r>
      <w:proofErr w:type="spellStart"/>
      <w:r>
        <w:t>boßer</w:t>
      </w:r>
      <w:proofErr w:type="spellEnd"/>
      <w:r>
        <w:t xml:space="preserve"> </w:t>
      </w:r>
      <w:proofErr w:type="spellStart"/>
      <w:r>
        <w:t>bettler</w:t>
      </w:r>
      <w:proofErr w:type="spellEnd"/>
      <w:r>
        <w:t xml:space="preserve"> </w:t>
      </w:r>
      <w:proofErr w:type="spellStart"/>
      <w:r>
        <w:t>werd</w:t>
      </w:r>
      <w:proofErr w:type="spellEnd"/>
      <w:r>
        <w:t xml:space="preserve"> / </w:t>
      </w:r>
      <w:proofErr w:type="spellStart"/>
      <w:r>
        <w:t>wan</w:t>
      </w:r>
      <w:proofErr w:type="spellEnd"/>
      <w:r>
        <w:t xml:space="preserve"> ehr </w:t>
      </w:r>
      <w:proofErr w:type="spellStart"/>
      <w:r>
        <w:t>offt</w:t>
      </w:r>
      <w:proofErr w:type="spellEnd"/>
      <w:r>
        <w:t xml:space="preserve"> </w:t>
      </w:r>
      <w:proofErr w:type="spellStart"/>
      <w:r>
        <w:t>terminatum</w:t>
      </w:r>
      <w:proofErr w:type="spellEnd"/>
      <w:r>
        <w:t xml:space="preserve"> </w:t>
      </w:r>
      <w:proofErr w:type="spellStart"/>
      <w:r>
        <w:t>leufft</w:t>
      </w:r>
      <w:proofErr w:type="spellEnd"/>
      <w:r>
        <w:t xml:space="preserve">? </w:t>
      </w:r>
      <w:proofErr w:type="spellStart"/>
      <w:r>
        <w:t>Got</w:t>
      </w:r>
      <w:proofErr w:type="spellEnd"/>
      <w:r>
        <w:t xml:space="preserve"> hat sein </w:t>
      </w:r>
      <w:proofErr w:type="spellStart"/>
      <w:r>
        <w:t>wort</w:t>
      </w:r>
      <w:proofErr w:type="spellEnd"/>
      <w:r>
        <w:t xml:space="preserve"> einen rein </w:t>
      </w:r>
      <w:proofErr w:type="spellStart"/>
      <w:r>
        <w:t>weissen</w:t>
      </w:r>
      <w:proofErr w:type="spellEnd"/>
      <w:r>
        <w:t xml:space="preserve"> und durchgefegtem </w:t>
      </w:r>
      <w:proofErr w:type="spellStart"/>
      <w:r>
        <w:t>sylber</w:t>
      </w:r>
      <w:proofErr w:type="spellEnd"/>
      <w:r>
        <w:t xml:space="preserve"> vergleicht / das gar keinen </w:t>
      </w:r>
      <w:proofErr w:type="spellStart"/>
      <w:r>
        <w:t>mackell</w:t>
      </w:r>
      <w:proofErr w:type="spellEnd"/>
      <w:r>
        <w:t xml:space="preserve"> macht / in den </w:t>
      </w:r>
      <w:proofErr w:type="spellStart"/>
      <w:r>
        <w:t>henden</w:t>
      </w:r>
      <w:proofErr w:type="spellEnd"/>
      <w:r>
        <w:t xml:space="preserve"> / des </w:t>
      </w:r>
      <w:proofErr w:type="spellStart"/>
      <w:r>
        <w:t>yene</w:t>
      </w:r>
      <w:proofErr w:type="spellEnd"/>
      <w:r>
        <w:t xml:space="preserve"> / der </w:t>
      </w:r>
      <w:proofErr w:type="spellStart"/>
      <w:r>
        <w:t>eß</w:t>
      </w:r>
      <w:proofErr w:type="spellEnd"/>
      <w:r>
        <w:t xml:space="preserve"> braucht / wie ists </w:t>
      </w:r>
      <w:proofErr w:type="spellStart"/>
      <w:r>
        <w:t>dan</w:t>
      </w:r>
      <w:proofErr w:type="spellEnd"/>
      <w:r>
        <w:t xml:space="preserve"> </w:t>
      </w:r>
      <w:proofErr w:type="spellStart"/>
      <w:r>
        <w:t>muglich</w:t>
      </w:r>
      <w:proofErr w:type="spellEnd"/>
      <w:r>
        <w:t xml:space="preserve"> / das sich </w:t>
      </w:r>
      <w:proofErr w:type="spellStart"/>
      <w:r>
        <w:t>ymand</w:t>
      </w:r>
      <w:proofErr w:type="spellEnd"/>
      <w:r>
        <w:t xml:space="preserve"> </w:t>
      </w:r>
      <w:proofErr w:type="spellStart"/>
      <w:r>
        <w:t>berem</w:t>
      </w:r>
      <w:proofErr w:type="spellEnd"/>
      <w:r>
        <w:t xml:space="preserve"> und </w:t>
      </w:r>
      <w:proofErr w:type="spellStart"/>
      <w:r>
        <w:t>verleum</w:t>
      </w:r>
      <w:proofErr w:type="spellEnd"/>
      <w:r>
        <w:t xml:space="preserve"> in </w:t>
      </w:r>
      <w:proofErr w:type="spellStart"/>
      <w:r>
        <w:t>gottlichem</w:t>
      </w:r>
      <w:proofErr w:type="spellEnd"/>
      <w:r>
        <w:t xml:space="preserve"> </w:t>
      </w:r>
      <w:proofErr w:type="spellStart"/>
      <w:r>
        <w:t>wort</w:t>
      </w:r>
      <w:proofErr w:type="spellEnd"/>
      <w:r>
        <w:t xml:space="preserve">? Was soll ich mit den </w:t>
      </w:r>
      <w:proofErr w:type="spellStart"/>
      <w:r>
        <w:t>matigen</w:t>
      </w:r>
      <w:proofErr w:type="spellEnd"/>
      <w:r>
        <w:t xml:space="preserve"> </w:t>
      </w:r>
      <w:proofErr w:type="spellStart"/>
      <w:r>
        <w:t>keeßen</w:t>
      </w:r>
      <w:proofErr w:type="spellEnd"/>
      <w:r>
        <w:t xml:space="preserve"> fernen handeln / sie </w:t>
      </w:r>
      <w:proofErr w:type="spellStart"/>
      <w:r>
        <w:t>mogen</w:t>
      </w:r>
      <w:proofErr w:type="spellEnd"/>
      <w:r>
        <w:t xml:space="preserve"> den sack </w:t>
      </w:r>
      <w:proofErr w:type="spellStart"/>
      <w:r>
        <w:t>ßo</w:t>
      </w:r>
      <w:proofErr w:type="spellEnd"/>
      <w:r>
        <w:t xml:space="preserve"> </w:t>
      </w:r>
      <w:proofErr w:type="spellStart"/>
      <w:r>
        <w:t>lanng</w:t>
      </w:r>
      <w:proofErr w:type="spellEnd"/>
      <w:r>
        <w:t xml:space="preserve"> zur </w:t>
      </w:r>
      <w:proofErr w:type="spellStart"/>
      <w:r>
        <w:t>mulen</w:t>
      </w:r>
      <w:proofErr w:type="spellEnd"/>
      <w:r>
        <w:t xml:space="preserve"> tragen </w:t>
      </w:r>
      <w:proofErr w:type="spellStart"/>
      <w:r>
        <w:t>biß</w:t>
      </w:r>
      <w:proofErr w:type="spellEnd"/>
      <w:r>
        <w:t xml:space="preserve"> sie </w:t>
      </w:r>
      <w:proofErr w:type="spellStart"/>
      <w:r>
        <w:t>mueth</w:t>
      </w:r>
      <w:proofErr w:type="spellEnd"/>
      <w:r>
        <w:t xml:space="preserve"> werden. Das weiß ich / das </w:t>
      </w:r>
      <w:proofErr w:type="spellStart"/>
      <w:r>
        <w:t>unbegreufflich</w:t>
      </w:r>
      <w:proofErr w:type="spellEnd"/>
      <w:r>
        <w:t xml:space="preserve"> ist / das einer ein </w:t>
      </w:r>
      <w:proofErr w:type="spellStart"/>
      <w:r>
        <w:t>ketzer</w:t>
      </w:r>
      <w:proofErr w:type="spellEnd"/>
      <w:r>
        <w:t xml:space="preserve"> durch die </w:t>
      </w:r>
      <w:proofErr w:type="spellStart"/>
      <w:r>
        <w:t>schrift</w:t>
      </w:r>
      <w:proofErr w:type="spellEnd"/>
      <w:r>
        <w:t xml:space="preserve"> </w:t>
      </w:r>
      <w:proofErr w:type="spellStart"/>
      <w:r>
        <w:t>werd</w:t>
      </w:r>
      <w:proofErr w:type="spellEnd"/>
      <w:r>
        <w:t xml:space="preserve"> / die von wegen des </w:t>
      </w:r>
      <w:proofErr w:type="spellStart"/>
      <w:r>
        <w:t>glawbens</w:t>
      </w:r>
      <w:proofErr w:type="spellEnd"/>
      <w:r>
        <w:t xml:space="preserve"> und </w:t>
      </w:r>
      <w:proofErr w:type="spellStart"/>
      <w:r>
        <w:t>eynnigkeit</w:t>
      </w:r>
      <w:proofErr w:type="spellEnd"/>
      <w:r>
        <w:t xml:space="preserve"> geben ist. </w:t>
      </w:r>
    </w:p>
    <w:p w14:paraId="79ED3C91" w14:textId="77777777" w:rsidR="00B92289" w:rsidRDefault="00B92289" w:rsidP="00B92289">
      <w:pPr>
        <w:pStyle w:val="berschrift2"/>
      </w:pPr>
      <w:r>
        <w:t xml:space="preserve">v </w:t>
      </w:r>
    </w:p>
    <w:p w14:paraId="1D3973B3" w14:textId="77777777" w:rsidR="00B92289" w:rsidRDefault="00B92289" w:rsidP="00B92289">
      <w:pPr>
        <w:pStyle w:val="StandardWeb"/>
      </w:pPr>
      <w:proofErr w:type="spellStart"/>
      <w:r>
        <w:t>Auß</w:t>
      </w:r>
      <w:proofErr w:type="spellEnd"/>
      <w:r>
        <w:t xml:space="preserve"> </w:t>
      </w:r>
      <w:proofErr w:type="spellStart"/>
      <w:r>
        <w:t>obgezeigten</w:t>
      </w:r>
      <w:proofErr w:type="spellEnd"/>
      <w:r>
        <w:t xml:space="preserve"> </w:t>
      </w:r>
      <w:proofErr w:type="spellStart"/>
      <w:r>
        <w:t>schrifften</w:t>
      </w:r>
      <w:proofErr w:type="spellEnd"/>
      <w:r>
        <w:t xml:space="preserve"> / acht ich / das kein </w:t>
      </w:r>
      <w:proofErr w:type="spellStart"/>
      <w:r>
        <w:t>hauff</w:t>
      </w:r>
      <w:proofErr w:type="spellEnd"/>
      <w:r>
        <w:t xml:space="preserve"> ein </w:t>
      </w:r>
      <w:proofErr w:type="spellStart"/>
      <w:r>
        <w:t>trechtigklich</w:t>
      </w:r>
      <w:proofErr w:type="spellEnd"/>
      <w:r>
        <w:t xml:space="preserve"> </w:t>
      </w:r>
      <w:proofErr w:type="spellStart"/>
      <w:r>
        <w:t>mog</w:t>
      </w:r>
      <w:proofErr w:type="spellEnd"/>
      <w:r>
        <w:t xml:space="preserve"> </w:t>
      </w:r>
      <w:proofErr w:type="spellStart"/>
      <w:r>
        <w:t>antwurtten</w:t>
      </w:r>
      <w:proofErr w:type="spellEnd"/>
      <w:r>
        <w:t xml:space="preserve"> / in </w:t>
      </w:r>
      <w:proofErr w:type="spellStart"/>
      <w:r>
        <w:t>Ewangelischem</w:t>
      </w:r>
      <w:proofErr w:type="spellEnd"/>
      <w:r>
        <w:t xml:space="preserve"> </w:t>
      </w:r>
      <w:proofErr w:type="spellStart"/>
      <w:r>
        <w:t>handell</w:t>
      </w:r>
      <w:proofErr w:type="spellEnd"/>
      <w:r>
        <w:t xml:space="preserve"> / </w:t>
      </w:r>
      <w:proofErr w:type="spellStart"/>
      <w:r>
        <w:t>ßo</w:t>
      </w:r>
      <w:proofErr w:type="spellEnd"/>
      <w:r>
        <w:t xml:space="preserve"> er </w:t>
      </w:r>
      <w:proofErr w:type="spellStart"/>
      <w:r>
        <w:t>nit</w:t>
      </w:r>
      <w:proofErr w:type="spellEnd"/>
      <w:r>
        <w:t xml:space="preserve"> </w:t>
      </w:r>
      <w:proofErr w:type="spellStart"/>
      <w:r>
        <w:t>dz</w:t>
      </w:r>
      <w:proofErr w:type="spellEnd"/>
      <w:r>
        <w:t xml:space="preserve"> </w:t>
      </w:r>
      <w:proofErr w:type="spellStart"/>
      <w:r>
        <w:t>Ewangelium</w:t>
      </w:r>
      <w:proofErr w:type="spellEnd"/>
      <w:r>
        <w:t xml:space="preserve"> allein handelt. </w:t>
      </w:r>
      <w:proofErr w:type="spellStart"/>
      <w:r>
        <w:t>Eß</w:t>
      </w:r>
      <w:proofErr w:type="spellEnd"/>
      <w:r>
        <w:t xml:space="preserve"> </w:t>
      </w:r>
      <w:proofErr w:type="spellStart"/>
      <w:r>
        <w:t>sall</w:t>
      </w:r>
      <w:proofErr w:type="spellEnd"/>
      <w:r>
        <w:t xml:space="preserve"> auch keiner </w:t>
      </w:r>
      <w:proofErr w:type="spellStart"/>
      <w:r>
        <w:t>uber</w:t>
      </w:r>
      <w:proofErr w:type="spellEnd"/>
      <w:r>
        <w:t xml:space="preserve"> wunden werden / </w:t>
      </w:r>
      <w:proofErr w:type="spellStart"/>
      <w:r>
        <w:t>dan</w:t>
      </w:r>
      <w:proofErr w:type="spellEnd"/>
      <w:r>
        <w:t xml:space="preserve"> mit heiliger </w:t>
      </w:r>
      <w:proofErr w:type="spellStart"/>
      <w:r>
        <w:t>geschrifft</w:t>
      </w:r>
      <w:proofErr w:type="spellEnd"/>
      <w:r>
        <w:t xml:space="preserve">. </w:t>
      </w:r>
      <w:proofErr w:type="spellStart"/>
      <w:r>
        <w:t>Eß</w:t>
      </w:r>
      <w:proofErr w:type="spellEnd"/>
      <w:r>
        <w:t xml:space="preserve"> </w:t>
      </w:r>
      <w:proofErr w:type="spellStart"/>
      <w:r>
        <w:t>sall</w:t>
      </w:r>
      <w:proofErr w:type="spellEnd"/>
      <w:r>
        <w:t xml:space="preserve"> auch keiner sagen / das ist </w:t>
      </w:r>
      <w:proofErr w:type="spellStart"/>
      <w:r>
        <w:t>Ewangelisch</w:t>
      </w:r>
      <w:proofErr w:type="spellEnd"/>
      <w:r>
        <w:t xml:space="preserve"> / er </w:t>
      </w:r>
      <w:proofErr w:type="spellStart"/>
      <w:r>
        <w:t>kond</w:t>
      </w:r>
      <w:proofErr w:type="spellEnd"/>
      <w:r>
        <w:t xml:space="preserve"> </w:t>
      </w:r>
      <w:proofErr w:type="spellStart"/>
      <w:r>
        <w:t>dan</w:t>
      </w:r>
      <w:proofErr w:type="spellEnd"/>
      <w:r>
        <w:t xml:space="preserve"> das </w:t>
      </w:r>
      <w:proofErr w:type="spellStart"/>
      <w:r>
        <w:t>selb</w:t>
      </w:r>
      <w:proofErr w:type="spellEnd"/>
      <w:r>
        <w:t xml:space="preserve"> mit dem h. </w:t>
      </w:r>
      <w:proofErr w:type="spellStart"/>
      <w:r>
        <w:t>Ewangelio</w:t>
      </w:r>
      <w:proofErr w:type="spellEnd"/>
      <w:r>
        <w:t xml:space="preserve"> bezeugen.</w:t>
      </w:r>
      <w:r>
        <w:br/>
      </w:r>
      <w:proofErr w:type="spellStart"/>
      <w:r>
        <w:t>Alßo</w:t>
      </w:r>
      <w:proofErr w:type="spellEnd"/>
      <w:r>
        <w:t xml:space="preserve"> </w:t>
      </w:r>
      <w:proofErr w:type="spellStart"/>
      <w:r>
        <w:t>magk</w:t>
      </w:r>
      <w:proofErr w:type="spellEnd"/>
      <w:r>
        <w:t xml:space="preserve"> </w:t>
      </w:r>
      <w:proofErr w:type="spellStart"/>
      <w:r>
        <w:t>mann</w:t>
      </w:r>
      <w:proofErr w:type="spellEnd"/>
      <w:r>
        <w:t xml:space="preserve"> auch zu </w:t>
      </w:r>
      <w:proofErr w:type="spellStart"/>
      <w:r>
        <w:t>warhafftiger</w:t>
      </w:r>
      <w:proofErr w:type="spellEnd"/>
      <w:r>
        <w:t xml:space="preserve"> und </w:t>
      </w:r>
      <w:proofErr w:type="spellStart"/>
      <w:r>
        <w:t>bestendiger</w:t>
      </w:r>
      <w:proofErr w:type="spellEnd"/>
      <w:r>
        <w:t xml:space="preserve"> </w:t>
      </w:r>
      <w:proofErr w:type="spellStart"/>
      <w:r>
        <w:t>eynnigkeit</w:t>
      </w:r>
      <w:proofErr w:type="spellEnd"/>
      <w:r>
        <w:t xml:space="preserve"> </w:t>
      </w:r>
      <w:proofErr w:type="spellStart"/>
      <w:r>
        <w:t>kumen</w:t>
      </w:r>
      <w:proofErr w:type="spellEnd"/>
      <w:r>
        <w:t xml:space="preserve">. Die weil das </w:t>
      </w:r>
      <w:proofErr w:type="spellStart"/>
      <w:r>
        <w:t>Ewangelium</w:t>
      </w:r>
      <w:proofErr w:type="spellEnd"/>
      <w:r>
        <w:t xml:space="preserve"> </w:t>
      </w:r>
      <w:proofErr w:type="spellStart"/>
      <w:r>
        <w:t>mitt</w:t>
      </w:r>
      <w:proofErr w:type="spellEnd"/>
      <w:r>
        <w:t xml:space="preserve"> sich selber </w:t>
      </w:r>
      <w:proofErr w:type="spellStart"/>
      <w:r>
        <w:t>eynig</w:t>
      </w:r>
      <w:proofErr w:type="spellEnd"/>
      <w:r>
        <w:t xml:space="preserve"> / und ein </w:t>
      </w:r>
      <w:proofErr w:type="spellStart"/>
      <w:r>
        <w:t>wort</w:t>
      </w:r>
      <w:proofErr w:type="spellEnd"/>
      <w:r>
        <w:t xml:space="preserve"> des </w:t>
      </w:r>
      <w:proofErr w:type="spellStart"/>
      <w:r>
        <w:t>friedes</w:t>
      </w:r>
      <w:proofErr w:type="spellEnd"/>
      <w:r>
        <w:t xml:space="preserve"> ist. </w:t>
      </w:r>
    </w:p>
    <w:p w14:paraId="40185898" w14:textId="77777777" w:rsidR="00B92289" w:rsidRDefault="00B92289" w:rsidP="00B92289">
      <w:pPr>
        <w:pStyle w:val="berschrift2"/>
      </w:pPr>
      <w:r>
        <w:t xml:space="preserve">vi </w:t>
      </w:r>
    </w:p>
    <w:p w14:paraId="010B8C66" w14:textId="77777777" w:rsidR="00B92289" w:rsidRDefault="00B92289" w:rsidP="00B92289">
      <w:pPr>
        <w:pStyle w:val="StandardWeb"/>
      </w:pPr>
      <w:r>
        <w:t xml:space="preserve">Das </w:t>
      </w:r>
      <w:proofErr w:type="spellStart"/>
      <w:r>
        <w:t>Ewangelium</w:t>
      </w:r>
      <w:proofErr w:type="spellEnd"/>
      <w:r>
        <w:t xml:space="preserve"> ist der </w:t>
      </w:r>
      <w:proofErr w:type="spellStart"/>
      <w:r>
        <w:t>historien</w:t>
      </w:r>
      <w:proofErr w:type="spellEnd"/>
      <w:r>
        <w:t xml:space="preserve"> / </w:t>
      </w:r>
      <w:proofErr w:type="spellStart"/>
      <w:r>
        <w:t>geschicht</w:t>
      </w:r>
      <w:proofErr w:type="spellEnd"/>
      <w:r>
        <w:t xml:space="preserve"> </w:t>
      </w:r>
      <w:proofErr w:type="spellStart"/>
      <w:r>
        <w:t>unn</w:t>
      </w:r>
      <w:proofErr w:type="spellEnd"/>
      <w:r>
        <w:t xml:space="preserve"> </w:t>
      </w:r>
      <w:proofErr w:type="spellStart"/>
      <w:r>
        <w:t>from</w:t>
      </w:r>
      <w:proofErr w:type="spellEnd"/>
      <w:r>
        <w:t xml:space="preserve"> halben der lehr Christi </w:t>
      </w:r>
      <w:proofErr w:type="spellStart"/>
      <w:r>
        <w:t>gantz</w:t>
      </w:r>
      <w:proofErr w:type="spellEnd"/>
      <w:r>
        <w:t xml:space="preserve"> offenbar in </w:t>
      </w:r>
      <w:proofErr w:type="spellStart"/>
      <w:r>
        <w:t>sonderheit</w:t>
      </w:r>
      <w:proofErr w:type="spellEnd"/>
      <w:r>
        <w:t xml:space="preserve"> von der Messe. Wan ich mit Augusti. </w:t>
      </w:r>
      <w:proofErr w:type="spellStart"/>
      <w:r>
        <w:t>Hieroni</w:t>
      </w:r>
      <w:proofErr w:type="spellEnd"/>
      <w:r>
        <w:t xml:space="preserve">. </w:t>
      </w:r>
      <w:proofErr w:type="spellStart"/>
      <w:r>
        <w:t>Ambro</w:t>
      </w:r>
      <w:proofErr w:type="spellEnd"/>
      <w:r>
        <w:t xml:space="preserve">. </w:t>
      </w:r>
      <w:proofErr w:type="spellStart"/>
      <w:r>
        <w:t>unn</w:t>
      </w:r>
      <w:proofErr w:type="spellEnd"/>
      <w:r>
        <w:t xml:space="preserve"> andern von </w:t>
      </w:r>
      <w:proofErr w:type="spellStart"/>
      <w:r>
        <w:t>Ewangelischer</w:t>
      </w:r>
      <w:proofErr w:type="spellEnd"/>
      <w:r>
        <w:t xml:space="preserve"> Messe </w:t>
      </w:r>
      <w:proofErr w:type="spellStart"/>
      <w:r>
        <w:t>wolt</w:t>
      </w:r>
      <w:proofErr w:type="spellEnd"/>
      <w:r>
        <w:t xml:space="preserve"> </w:t>
      </w:r>
      <w:proofErr w:type="spellStart"/>
      <w:r>
        <w:t>disputirn</w:t>
      </w:r>
      <w:proofErr w:type="spellEnd"/>
      <w:r>
        <w:t xml:space="preserve"> / </w:t>
      </w:r>
      <w:proofErr w:type="spellStart"/>
      <w:r>
        <w:t>musten</w:t>
      </w:r>
      <w:proofErr w:type="spellEnd"/>
      <w:r>
        <w:t xml:space="preserve"> sie mit dem </w:t>
      </w:r>
      <w:proofErr w:type="spellStart"/>
      <w:r>
        <w:t>text</w:t>
      </w:r>
      <w:proofErr w:type="spellEnd"/>
      <w:r>
        <w:t xml:space="preserve"> </w:t>
      </w:r>
      <w:proofErr w:type="spellStart"/>
      <w:r>
        <w:t>zefriden</w:t>
      </w:r>
      <w:proofErr w:type="spellEnd"/>
      <w:r>
        <w:t xml:space="preserve"> sein </w:t>
      </w:r>
      <w:proofErr w:type="spellStart"/>
      <w:r>
        <w:t>unn</w:t>
      </w:r>
      <w:proofErr w:type="spellEnd"/>
      <w:r>
        <w:t xml:space="preserve"> dawider nicht reden. </w:t>
      </w:r>
    </w:p>
    <w:p w14:paraId="3315DBFA" w14:textId="77777777" w:rsidR="00B92289" w:rsidRDefault="00B92289" w:rsidP="00B92289">
      <w:pPr>
        <w:pStyle w:val="berschrift2"/>
      </w:pPr>
      <w:r>
        <w:t xml:space="preserve">vii. </w:t>
      </w:r>
    </w:p>
    <w:p w14:paraId="68A4E521" w14:textId="77777777" w:rsidR="00B92289" w:rsidRDefault="00B92289" w:rsidP="00B92289">
      <w:pPr>
        <w:pStyle w:val="StandardWeb"/>
      </w:pPr>
      <w:r>
        <w:t xml:space="preserve">Aber </w:t>
      </w:r>
      <w:proofErr w:type="spellStart"/>
      <w:r>
        <w:t>wan</w:t>
      </w:r>
      <w:proofErr w:type="spellEnd"/>
      <w:r>
        <w:t xml:space="preserve"> uns das </w:t>
      </w:r>
      <w:proofErr w:type="spellStart"/>
      <w:r>
        <w:t>wort</w:t>
      </w:r>
      <w:proofErr w:type="spellEnd"/>
      <w:r>
        <w:t xml:space="preserve"> </w:t>
      </w:r>
      <w:proofErr w:type="spellStart"/>
      <w:r>
        <w:t>gotis</w:t>
      </w:r>
      <w:proofErr w:type="spellEnd"/>
      <w:r>
        <w:t xml:space="preserve"> </w:t>
      </w:r>
      <w:proofErr w:type="spellStart"/>
      <w:r>
        <w:t>empffelt</w:t>
      </w:r>
      <w:proofErr w:type="spellEnd"/>
      <w:r>
        <w:t xml:space="preserve"> / </w:t>
      </w:r>
      <w:proofErr w:type="spellStart"/>
      <w:r>
        <w:t>unn</w:t>
      </w:r>
      <w:proofErr w:type="spellEnd"/>
      <w:r>
        <w:t xml:space="preserve"> einer versucht </w:t>
      </w:r>
      <w:proofErr w:type="spellStart"/>
      <w:r>
        <w:t>Cocilien</w:t>
      </w:r>
      <w:proofErr w:type="spellEnd"/>
      <w:r>
        <w:t xml:space="preserve"> </w:t>
      </w:r>
      <w:proofErr w:type="spellStart"/>
      <w:r>
        <w:t>fur</w:t>
      </w:r>
      <w:proofErr w:type="spellEnd"/>
      <w:r>
        <w:t xml:space="preserve"> zu wenden. Der ander </w:t>
      </w:r>
      <w:proofErr w:type="spellStart"/>
      <w:r>
        <w:t>formalitates</w:t>
      </w:r>
      <w:proofErr w:type="spellEnd"/>
      <w:r>
        <w:t xml:space="preserve"> </w:t>
      </w:r>
      <w:proofErr w:type="spellStart"/>
      <w:r>
        <w:t>Scoti</w:t>
      </w:r>
      <w:proofErr w:type="spellEnd"/>
      <w:r>
        <w:t xml:space="preserve">. Der dritt das arm Comment Thome. Der viert Alt </w:t>
      </w:r>
      <w:proofErr w:type="spellStart"/>
      <w:r>
        <w:t>herkumen</w:t>
      </w:r>
      <w:proofErr w:type="spellEnd"/>
      <w:r>
        <w:t xml:space="preserve">. Der </w:t>
      </w:r>
      <w:proofErr w:type="spellStart"/>
      <w:r>
        <w:t>funfft</w:t>
      </w:r>
      <w:proofErr w:type="spellEnd"/>
      <w:r>
        <w:t xml:space="preserve"> </w:t>
      </w:r>
      <w:proofErr w:type="spellStart"/>
      <w:r>
        <w:t>weißheit</w:t>
      </w:r>
      <w:proofErr w:type="spellEnd"/>
      <w:r>
        <w:t xml:space="preserve"> der </w:t>
      </w:r>
      <w:proofErr w:type="spellStart"/>
      <w:r>
        <w:t>welt</w:t>
      </w:r>
      <w:proofErr w:type="spellEnd"/>
      <w:r>
        <w:t xml:space="preserve"> / und </w:t>
      </w:r>
      <w:proofErr w:type="spellStart"/>
      <w:r>
        <w:t>unßer</w:t>
      </w:r>
      <w:proofErr w:type="spellEnd"/>
      <w:r>
        <w:t xml:space="preserve"> </w:t>
      </w:r>
      <w:proofErr w:type="spellStart"/>
      <w:r>
        <w:t>vorfarn</w:t>
      </w:r>
      <w:proofErr w:type="spellEnd"/>
      <w:r>
        <w:t xml:space="preserve">. So </w:t>
      </w:r>
      <w:proofErr w:type="spellStart"/>
      <w:r>
        <w:t>konden</w:t>
      </w:r>
      <w:proofErr w:type="spellEnd"/>
      <w:r>
        <w:t xml:space="preserve"> wir zu keiner </w:t>
      </w:r>
      <w:proofErr w:type="spellStart"/>
      <w:r>
        <w:t>einigkeit</w:t>
      </w:r>
      <w:proofErr w:type="spellEnd"/>
      <w:r>
        <w:t xml:space="preserve"> </w:t>
      </w:r>
      <w:proofErr w:type="spellStart"/>
      <w:r>
        <w:t>kumen</w:t>
      </w:r>
      <w:proofErr w:type="spellEnd"/>
      <w:r>
        <w:t xml:space="preserve"> / </w:t>
      </w:r>
      <w:proofErr w:type="spellStart"/>
      <w:r>
        <w:t>dan</w:t>
      </w:r>
      <w:proofErr w:type="spellEnd"/>
      <w:r>
        <w:t xml:space="preserve"> das heilig </w:t>
      </w:r>
      <w:proofErr w:type="spellStart"/>
      <w:r>
        <w:t>Ewangelilum</w:t>
      </w:r>
      <w:proofErr w:type="spellEnd"/>
      <w:r>
        <w:t xml:space="preserve"> ist </w:t>
      </w:r>
      <w:proofErr w:type="spellStart"/>
      <w:r>
        <w:t>uneinß</w:t>
      </w:r>
      <w:proofErr w:type="spellEnd"/>
      <w:r>
        <w:t xml:space="preserve"> mit allen dingen </w:t>
      </w:r>
      <w:proofErr w:type="spellStart"/>
      <w:r>
        <w:t>unn</w:t>
      </w:r>
      <w:proofErr w:type="spellEnd"/>
      <w:r>
        <w:t xml:space="preserve"> worten. </w:t>
      </w:r>
      <w:proofErr w:type="spellStart"/>
      <w:r>
        <w:t>ßo</w:t>
      </w:r>
      <w:proofErr w:type="spellEnd"/>
      <w:r>
        <w:t xml:space="preserve"> </w:t>
      </w:r>
      <w:proofErr w:type="spellStart"/>
      <w:r>
        <w:t>ym</w:t>
      </w:r>
      <w:proofErr w:type="spellEnd"/>
      <w:r>
        <w:t xml:space="preserve"> ungleich sein / </w:t>
      </w:r>
      <w:proofErr w:type="spellStart"/>
      <w:r>
        <w:t>unn</w:t>
      </w:r>
      <w:proofErr w:type="spellEnd"/>
      <w:r>
        <w:t xml:space="preserve"> sich im </w:t>
      </w:r>
      <w:proofErr w:type="spellStart"/>
      <w:r>
        <w:t>gleichmessig</w:t>
      </w:r>
      <w:proofErr w:type="spellEnd"/>
      <w:r>
        <w:t xml:space="preserve"> wollen machen / dar aus habt </w:t>
      </w:r>
      <w:proofErr w:type="spellStart"/>
      <w:r>
        <w:t>ir</w:t>
      </w:r>
      <w:proofErr w:type="spellEnd"/>
      <w:r>
        <w:t xml:space="preserve"> </w:t>
      </w:r>
      <w:proofErr w:type="spellStart"/>
      <w:r>
        <w:t>abzenemen</w:t>
      </w:r>
      <w:proofErr w:type="spellEnd"/>
      <w:r>
        <w:t xml:space="preserve"> / weß halben </w:t>
      </w:r>
      <w:proofErr w:type="spellStart"/>
      <w:r>
        <w:t>zwispeltikeit</w:t>
      </w:r>
      <w:proofErr w:type="spellEnd"/>
      <w:r>
        <w:t xml:space="preserve"> </w:t>
      </w:r>
      <w:proofErr w:type="spellStart"/>
      <w:r>
        <w:t>endstehn</w:t>
      </w:r>
      <w:proofErr w:type="spellEnd"/>
      <w:r>
        <w:t xml:space="preserve"> kann. Bald </w:t>
      </w:r>
      <w:proofErr w:type="spellStart"/>
      <w:r>
        <w:t>willich</w:t>
      </w:r>
      <w:proofErr w:type="spellEnd"/>
      <w:r>
        <w:t xml:space="preserve"> </w:t>
      </w:r>
      <w:proofErr w:type="spellStart"/>
      <w:r>
        <w:t>gesthen</w:t>
      </w:r>
      <w:proofErr w:type="spellEnd"/>
      <w:r>
        <w:t xml:space="preserve"> / das </w:t>
      </w:r>
      <w:proofErr w:type="spellStart"/>
      <w:r>
        <w:t>diße</w:t>
      </w:r>
      <w:proofErr w:type="spellEnd"/>
      <w:r>
        <w:t xml:space="preserve"> Messe </w:t>
      </w:r>
      <w:proofErr w:type="spellStart"/>
      <w:r>
        <w:t>ublich</w:t>
      </w:r>
      <w:proofErr w:type="spellEnd"/>
      <w:r>
        <w:t xml:space="preserve"> sei. Item das sie / </w:t>
      </w:r>
      <w:proofErr w:type="spellStart"/>
      <w:r>
        <w:t>pfeffisch</w:t>
      </w:r>
      <w:proofErr w:type="spellEnd"/>
      <w:r>
        <w:t xml:space="preserve"> </w:t>
      </w:r>
      <w:proofErr w:type="spellStart"/>
      <w:r>
        <w:t>unn</w:t>
      </w:r>
      <w:proofErr w:type="spellEnd"/>
      <w:r>
        <w:t xml:space="preserve"> menschlich ist. oder </w:t>
      </w:r>
      <w:proofErr w:type="spellStart"/>
      <w:r>
        <w:t>Concilisch</w:t>
      </w:r>
      <w:proofErr w:type="spellEnd"/>
      <w:r>
        <w:t xml:space="preserve"> / aber das sie </w:t>
      </w:r>
      <w:proofErr w:type="spellStart"/>
      <w:r>
        <w:t>Ewangelisch</w:t>
      </w:r>
      <w:proofErr w:type="spellEnd"/>
      <w:r>
        <w:t xml:space="preserve"> sey. kann ich </w:t>
      </w:r>
      <w:proofErr w:type="spellStart"/>
      <w:r>
        <w:t>nit</w:t>
      </w:r>
      <w:proofErr w:type="spellEnd"/>
      <w:r>
        <w:t xml:space="preserve"> mehr </w:t>
      </w:r>
      <w:proofErr w:type="spellStart"/>
      <w:r>
        <w:t>glawben</w:t>
      </w:r>
      <w:proofErr w:type="spellEnd"/>
      <w:r>
        <w:t xml:space="preserve">. </w:t>
      </w:r>
      <w:proofErr w:type="spellStart"/>
      <w:r>
        <w:t>dan</w:t>
      </w:r>
      <w:proofErr w:type="spellEnd"/>
      <w:r>
        <w:t xml:space="preserve"> das </w:t>
      </w:r>
      <w:proofErr w:type="spellStart"/>
      <w:r>
        <w:t>bley</w:t>
      </w:r>
      <w:proofErr w:type="spellEnd"/>
      <w:r>
        <w:t xml:space="preserve"> </w:t>
      </w:r>
      <w:proofErr w:type="spellStart"/>
      <w:r>
        <w:t>golt</w:t>
      </w:r>
      <w:proofErr w:type="spellEnd"/>
      <w:r>
        <w:t xml:space="preserve"> ist / aber das </w:t>
      </w:r>
      <w:proofErr w:type="spellStart"/>
      <w:r>
        <w:t>vil</w:t>
      </w:r>
      <w:proofErr w:type="spellEnd"/>
      <w:r>
        <w:t xml:space="preserve"> </w:t>
      </w:r>
      <w:proofErr w:type="spellStart"/>
      <w:r>
        <w:t>holtzuscher</w:t>
      </w:r>
      <w:proofErr w:type="spellEnd"/>
      <w:r>
        <w:t xml:space="preserve"> / zu </w:t>
      </w:r>
      <w:proofErr w:type="spellStart"/>
      <w:r>
        <w:t>Juetterbogk</w:t>
      </w:r>
      <w:proofErr w:type="spellEnd"/>
      <w:r>
        <w:t xml:space="preserve"> </w:t>
      </w:r>
      <w:proofErr w:type="spellStart"/>
      <w:r>
        <w:t>gelart</w:t>
      </w:r>
      <w:proofErr w:type="spellEnd"/>
      <w:r>
        <w:t xml:space="preserve"> </w:t>
      </w:r>
      <w:proofErr w:type="spellStart"/>
      <w:r>
        <w:t>unn</w:t>
      </w:r>
      <w:proofErr w:type="spellEnd"/>
      <w:r>
        <w:t xml:space="preserve"> Christen sein. </w:t>
      </w:r>
    </w:p>
    <w:p w14:paraId="18F70A21" w14:textId="77777777" w:rsidR="00B92289" w:rsidRDefault="00B92289" w:rsidP="00B92289">
      <w:pPr>
        <w:pStyle w:val="berschrift2"/>
      </w:pPr>
      <w:r>
        <w:t xml:space="preserve">viii </w:t>
      </w:r>
    </w:p>
    <w:p w14:paraId="584C5BC5" w14:textId="77777777" w:rsidR="00B92289" w:rsidRDefault="00B92289" w:rsidP="00B92289">
      <w:pPr>
        <w:pStyle w:val="StandardWeb"/>
      </w:pPr>
      <w:proofErr w:type="spellStart"/>
      <w:r>
        <w:t>Ir</w:t>
      </w:r>
      <w:proofErr w:type="spellEnd"/>
      <w:r>
        <w:t xml:space="preserve"> </w:t>
      </w:r>
      <w:proofErr w:type="spellStart"/>
      <w:r>
        <w:t>weisset</w:t>
      </w:r>
      <w:proofErr w:type="spellEnd"/>
      <w:r>
        <w:t xml:space="preserve"> / mein </w:t>
      </w:r>
      <w:proofErr w:type="spellStart"/>
      <w:r>
        <w:t>gonder</w:t>
      </w:r>
      <w:proofErr w:type="spellEnd"/>
      <w:r>
        <w:t xml:space="preserve"> / das kein </w:t>
      </w:r>
      <w:proofErr w:type="spellStart"/>
      <w:r>
        <w:t>parteihischer</w:t>
      </w:r>
      <w:proofErr w:type="spellEnd"/>
      <w:r>
        <w:t xml:space="preserve">. gut urteil </w:t>
      </w:r>
      <w:proofErr w:type="spellStart"/>
      <w:r>
        <w:t>schopfft</w:t>
      </w:r>
      <w:proofErr w:type="spellEnd"/>
      <w:r>
        <w:t xml:space="preserve"> / das euch </w:t>
      </w:r>
      <w:proofErr w:type="spellStart"/>
      <w:r>
        <w:t>got</w:t>
      </w:r>
      <w:proofErr w:type="spellEnd"/>
      <w:r>
        <w:t xml:space="preserve"> seinen </w:t>
      </w:r>
      <w:proofErr w:type="spellStart"/>
      <w:r>
        <w:t>richtern</w:t>
      </w:r>
      <w:proofErr w:type="spellEnd"/>
      <w:r>
        <w:t xml:space="preserve"> </w:t>
      </w:r>
      <w:proofErr w:type="spellStart"/>
      <w:r>
        <w:t>verbotten</w:t>
      </w:r>
      <w:proofErr w:type="spellEnd"/>
      <w:r>
        <w:t xml:space="preserve"> hat / das sie kein </w:t>
      </w:r>
      <w:proofErr w:type="spellStart"/>
      <w:r>
        <w:t>gifft</w:t>
      </w:r>
      <w:proofErr w:type="spellEnd"/>
      <w:r>
        <w:t xml:space="preserve"> und gab sollen </w:t>
      </w:r>
      <w:proofErr w:type="spellStart"/>
      <w:r>
        <w:t>annhemen</w:t>
      </w:r>
      <w:proofErr w:type="spellEnd"/>
      <w:r>
        <w:t xml:space="preserve">. </w:t>
      </w:r>
      <w:proofErr w:type="spellStart"/>
      <w:r>
        <w:t>Ursach</w:t>
      </w:r>
      <w:proofErr w:type="spellEnd"/>
      <w:r>
        <w:t xml:space="preserve">. Das gab </w:t>
      </w:r>
      <w:proofErr w:type="spellStart"/>
      <w:r>
        <w:t>unn</w:t>
      </w:r>
      <w:proofErr w:type="spellEnd"/>
      <w:r>
        <w:t xml:space="preserve"> </w:t>
      </w:r>
      <w:proofErr w:type="spellStart"/>
      <w:r>
        <w:t>schenck</w:t>
      </w:r>
      <w:proofErr w:type="spellEnd"/>
      <w:r>
        <w:t xml:space="preserve"> auch die </w:t>
      </w:r>
      <w:proofErr w:type="spellStart"/>
      <w:r>
        <w:t>fursichtige</w:t>
      </w:r>
      <w:proofErr w:type="spellEnd"/>
      <w:r>
        <w:t xml:space="preserve"> </w:t>
      </w:r>
      <w:proofErr w:type="spellStart"/>
      <w:r>
        <w:t>unn</w:t>
      </w:r>
      <w:proofErr w:type="spellEnd"/>
      <w:r>
        <w:t xml:space="preserve"> weißen blind machen / und </w:t>
      </w:r>
      <w:proofErr w:type="spellStart"/>
      <w:r>
        <w:t>ubersturtzen</w:t>
      </w:r>
      <w:proofErr w:type="spellEnd"/>
      <w:r>
        <w:t xml:space="preserve"> die </w:t>
      </w:r>
      <w:proofErr w:type="spellStart"/>
      <w:r>
        <w:t>wort</w:t>
      </w:r>
      <w:proofErr w:type="spellEnd"/>
      <w:r>
        <w:t xml:space="preserve"> der gerechten. </w:t>
      </w:r>
      <w:proofErr w:type="spellStart"/>
      <w:r>
        <w:t>Exo</w:t>
      </w:r>
      <w:proofErr w:type="spellEnd"/>
      <w:r>
        <w:t xml:space="preserve">. 23. </w:t>
      </w:r>
    </w:p>
    <w:p w14:paraId="04696EDC" w14:textId="77777777" w:rsidR="00B92289" w:rsidRDefault="00B92289" w:rsidP="00B92289">
      <w:pPr>
        <w:pStyle w:val="StandardWeb"/>
      </w:pPr>
      <w:r>
        <w:t xml:space="preserve">Nu haben unsere </w:t>
      </w:r>
      <w:proofErr w:type="spellStart"/>
      <w:r>
        <w:t>ettliche</w:t>
      </w:r>
      <w:proofErr w:type="spellEnd"/>
      <w:r>
        <w:t xml:space="preserve"> Lehen / derhalben sich ein teil </w:t>
      </w:r>
      <w:proofErr w:type="spellStart"/>
      <w:r>
        <w:t>befaren</w:t>
      </w:r>
      <w:proofErr w:type="spellEnd"/>
      <w:r>
        <w:t xml:space="preserve"> / das sie </w:t>
      </w:r>
      <w:proofErr w:type="spellStart"/>
      <w:r>
        <w:t>ire</w:t>
      </w:r>
      <w:proofErr w:type="spellEnd"/>
      <w:r>
        <w:t xml:space="preserve"> </w:t>
      </w:r>
      <w:proofErr w:type="spellStart"/>
      <w:r>
        <w:t>lehen</w:t>
      </w:r>
      <w:proofErr w:type="spellEnd"/>
      <w:r>
        <w:t xml:space="preserve"> </w:t>
      </w:r>
      <w:proofErr w:type="spellStart"/>
      <w:r>
        <w:t>verliren</w:t>
      </w:r>
      <w:proofErr w:type="spellEnd"/>
      <w:r>
        <w:t xml:space="preserve"> </w:t>
      </w:r>
      <w:proofErr w:type="spellStart"/>
      <w:r>
        <w:t>mogten</w:t>
      </w:r>
      <w:proofErr w:type="spellEnd"/>
      <w:r>
        <w:t xml:space="preserve"> / </w:t>
      </w:r>
      <w:proofErr w:type="spellStart"/>
      <w:r>
        <w:t>ßo</w:t>
      </w:r>
      <w:proofErr w:type="spellEnd"/>
      <w:r>
        <w:t xml:space="preserve"> man die </w:t>
      </w:r>
      <w:proofErr w:type="spellStart"/>
      <w:r>
        <w:t>ewangelische</w:t>
      </w:r>
      <w:proofErr w:type="spellEnd"/>
      <w:r>
        <w:t xml:space="preserve"> Messe anrichten </w:t>
      </w:r>
      <w:proofErr w:type="spellStart"/>
      <w:r>
        <w:t>wolt</w:t>
      </w:r>
      <w:proofErr w:type="spellEnd"/>
      <w:r>
        <w:t xml:space="preserve"> / </w:t>
      </w:r>
      <w:proofErr w:type="spellStart"/>
      <w:r>
        <w:t>dan</w:t>
      </w:r>
      <w:proofErr w:type="spellEnd"/>
      <w:r>
        <w:t xml:space="preserve"> wir man sagt / </w:t>
      </w:r>
      <w:proofErr w:type="spellStart"/>
      <w:r>
        <w:t>forchten</w:t>
      </w:r>
      <w:proofErr w:type="spellEnd"/>
      <w:r>
        <w:t xml:space="preserve"> sie das die </w:t>
      </w:r>
      <w:proofErr w:type="spellStart"/>
      <w:r>
        <w:t>volg</w:t>
      </w:r>
      <w:proofErr w:type="spellEnd"/>
      <w:r>
        <w:t xml:space="preserve"> irrer </w:t>
      </w:r>
      <w:proofErr w:type="spellStart"/>
      <w:r>
        <w:t>ursach</w:t>
      </w:r>
      <w:proofErr w:type="spellEnd"/>
      <w:r>
        <w:t xml:space="preserve"> nach </w:t>
      </w:r>
      <w:proofErr w:type="spellStart"/>
      <w:r>
        <w:t>volgen</w:t>
      </w:r>
      <w:proofErr w:type="spellEnd"/>
      <w:r>
        <w:t xml:space="preserve"> / das </w:t>
      </w:r>
      <w:proofErr w:type="spellStart"/>
      <w:r>
        <w:t>kalp</w:t>
      </w:r>
      <w:proofErr w:type="spellEnd"/>
      <w:r>
        <w:t xml:space="preserve"> der </w:t>
      </w:r>
      <w:proofErr w:type="spellStart"/>
      <w:r>
        <w:t>khu</w:t>
      </w:r>
      <w:proofErr w:type="spellEnd"/>
      <w:r>
        <w:t xml:space="preserve"> nach gehen </w:t>
      </w:r>
      <w:proofErr w:type="spellStart"/>
      <w:r>
        <w:t>werd</w:t>
      </w:r>
      <w:proofErr w:type="spellEnd"/>
      <w:r>
        <w:t xml:space="preserve">. Das macht die Meß eines blinde verstands / das sie nicht allein </w:t>
      </w:r>
      <w:proofErr w:type="spellStart"/>
      <w:r>
        <w:t>gottis</w:t>
      </w:r>
      <w:proofErr w:type="spellEnd"/>
      <w:r>
        <w:t xml:space="preserve"> </w:t>
      </w:r>
      <w:proofErr w:type="spellStart"/>
      <w:r>
        <w:t>zorn</w:t>
      </w:r>
      <w:proofErr w:type="spellEnd"/>
      <w:r>
        <w:t xml:space="preserve"> </w:t>
      </w:r>
      <w:proofErr w:type="spellStart"/>
      <w:r>
        <w:t>nit</w:t>
      </w:r>
      <w:proofErr w:type="spellEnd"/>
      <w:r>
        <w:t xml:space="preserve"> </w:t>
      </w:r>
      <w:proofErr w:type="spellStart"/>
      <w:r>
        <w:t>bedencken</w:t>
      </w:r>
      <w:proofErr w:type="spellEnd"/>
      <w:r>
        <w:t xml:space="preserve"> / sonder haben auch die </w:t>
      </w:r>
      <w:proofErr w:type="spellStart"/>
      <w:r>
        <w:t>obirste</w:t>
      </w:r>
      <w:proofErr w:type="spellEnd"/>
      <w:r>
        <w:t xml:space="preserve"> / in </w:t>
      </w:r>
      <w:proofErr w:type="spellStart"/>
      <w:r>
        <w:t>solichen</w:t>
      </w:r>
      <w:proofErr w:type="spellEnd"/>
      <w:r>
        <w:t xml:space="preserve"> verdacht </w:t>
      </w:r>
      <w:proofErr w:type="spellStart"/>
      <w:r>
        <w:t>eß</w:t>
      </w:r>
      <w:proofErr w:type="spellEnd"/>
      <w:r>
        <w:t xml:space="preserve"> sollten sie </w:t>
      </w:r>
      <w:proofErr w:type="spellStart"/>
      <w:r>
        <w:t>lust</w:t>
      </w:r>
      <w:proofErr w:type="spellEnd"/>
      <w:r>
        <w:t xml:space="preserve"> haben das </w:t>
      </w:r>
      <w:proofErr w:type="spellStart"/>
      <w:r>
        <w:t>land</w:t>
      </w:r>
      <w:proofErr w:type="spellEnd"/>
      <w:r>
        <w:t xml:space="preserve"> voller </w:t>
      </w:r>
      <w:proofErr w:type="spellStart"/>
      <w:r>
        <w:t>bettler</w:t>
      </w:r>
      <w:proofErr w:type="spellEnd"/>
      <w:r>
        <w:t xml:space="preserve"> zu machen und </w:t>
      </w:r>
      <w:proofErr w:type="spellStart"/>
      <w:r>
        <w:t>mogt</w:t>
      </w:r>
      <w:proofErr w:type="spellEnd"/>
      <w:r>
        <w:t xml:space="preserve"> kein Christlich </w:t>
      </w:r>
      <w:proofErr w:type="spellStart"/>
      <w:r>
        <w:t>unn</w:t>
      </w:r>
      <w:proofErr w:type="spellEnd"/>
      <w:r>
        <w:t xml:space="preserve"> </w:t>
      </w:r>
      <w:proofErr w:type="spellStart"/>
      <w:r>
        <w:t>barmhertzig</w:t>
      </w:r>
      <w:proofErr w:type="spellEnd"/>
      <w:r>
        <w:t xml:space="preserve"> </w:t>
      </w:r>
      <w:proofErr w:type="spellStart"/>
      <w:r>
        <w:t>gemut</w:t>
      </w:r>
      <w:proofErr w:type="spellEnd"/>
      <w:r>
        <w:t xml:space="preserve"> gespurt werden / das ist ein </w:t>
      </w:r>
      <w:proofErr w:type="spellStart"/>
      <w:r>
        <w:t>geschwer</w:t>
      </w:r>
      <w:proofErr w:type="spellEnd"/>
      <w:r>
        <w:t xml:space="preserve"> / gelt </w:t>
      </w:r>
      <w:proofErr w:type="spellStart"/>
      <w:r>
        <w:t>genant</w:t>
      </w:r>
      <w:proofErr w:type="spellEnd"/>
      <w:r>
        <w:t xml:space="preserve"> / </w:t>
      </w:r>
      <w:proofErr w:type="spellStart"/>
      <w:r>
        <w:t>ßo</w:t>
      </w:r>
      <w:proofErr w:type="spellEnd"/>
      <w:r>
        <w:t xml:space="preserve"> man das selbe ansticht / </w:t>
      </w:r>
      <w:proofErr w:type="spellStart"/>
      <w:r>
        <w:t>volget</w:t>
      </w:r>
      <w:proofErr w:type="spellEnd"/>
      <w:r>
        <w:t xml:space="preserve"> </w:t>
      </w:r>
      <w:proofErr w:type="spellStart"/>
      <w:r>
        <w:t>eyter</w:t>
      </w:r>
      <w:proofErr w:type="spellEnd"/>
      <w:r>
        <w:t xml:space="preserve"> / das </w:t>
      </w:r>
      <w:proofErr w:type="spellStart"/>
      <w:r>
        <w:t>augen</w:t>
      </w:r>
      <w:proofErr w:type="spellEnd"/>
      <w:r>
        <w:t xml:space="preserve"> </w:t>
      </w:r>
      <w:proofErr w:type="spellStart"/>
      <w:r>
        <w:t>unnd</w:t>
      </w:r>
      <w:proofErr w:type="spellEnd"/>
      <w:r>
        <w:t xml:space="preserve"> </w:t>
      </w:r>
      <w:proofErr w:type="spellStart"/>
      <w:r>
        <w:t>vernunfft</w:t>
      </w:r>
      <w:proofErr w:type="spellEnd"/>
      <w:r>
        <w:t xml:space="preserve"> blind macht. </w:t>
      </w:r>
      <w:proofErr w:type="spellStart"/>
      <w:r>
        <w:t>Fur</w:t>
      </w:r>
      <w:proofErr w:type="spellEnd"/>
      <w:r>
        <w:t xml:space="preserve"> den gemeinen </w:t>
      </w:r>
      <w:proofErr w:type="spellStart"/>
      <w:r>
        <w:t>mann</w:t>
      </w:r>
      <w:proofErr w:type="spellEnd"/>
      <w:r>
        <w:t xml:space="preserve"> sag ich / das ich keinen </w:t>
      </w:r>
      <w:proofErr w:type="spellStart"/>
      <w:r>
        <w:t>verhort</w:t>
      </w:r>
      <w:proofErr w:type="spellEnd"/>
      <w:r>
        <w:t xml:space="preserve"> / der heller oder </w:t>
      </w:r>
      <w:proofErr w:type="spellStart"/>
      <w:r>
        <w:t>pfennig</w:t>
      </w:r>
      <w:proofErr w:type="spellEnd"/>
      <w:r>
        <w:t xml:space="preserve"> von den </w:t>
      </w:r>
      <w:proofErr w:type="spellStart"/>
      <w:r>
        <w:t>pfaffen</w:t>
      </w:r>
      <w:proofErr w:type="spellEnd"/>
      <w:r>
        <w:t xml:space="preserve"> </w:t>
      </w:r>
      <w:proofErr w:type="spellStart"/>
      <w:r>
        <w:t>begertt</w:t>
      </w:r>
      <w:proofErr w:type="spellEnd"/>
      <w:r>
        <w:t xml:space="preserve">. </w:t>
      </w:r>
      <w:r>
        <w:br/>
        <w:t xml:space="preserve">Allein bitten </w:t>
      </w:r>
      <w:proofErr w:type="spellStart"/>
      <w:r>
        <w:t>sye</w:t>
      </w:r>
      <w:proofErr w:type="spellEnd"/>
      <w:r>
        <w:t xml:space="preserve"> / das ein Christliche Meß und andere </w:t>
      </w:r>
      <w:proofErr w:type="spellStart"/>
      <w:r>
        <w:t>zimliche</w:t>
      </w:r>
      <w:proofErr w:type="spellEnd"/>
      <w:r>
        <w:t xml:space="preserve"> und </w:t>
      </w:r>
      <w:proofErr w:type="spellStart"/>
      <w:r>
        <w:t>Ewangelische</w:t>
      </w:r>
      <w:proofErr w:type="spellEnd"/>
      <w:r>
        <w:t xml:space="preserve"> </w:t>
      </w:r>
      <w:proofErr w:type="spellStart"/>
      <w:r>
        <w:t>dinst</w:t>
      </w:r>
      <w:proofErr w:type="spellEnd"/>
      <w:r>
        <w:t xml:space="preserve"> gehalten werden. </w:t>
      </w:r>
      <w:proofErr w:type="spellStart"/>
      <w:r>
        <w:t>Eß</w:t>
      </w:r>
      <w:proofErr w:type="spellEnd"/>
      <w:r>
        <w:t xml:space="preserve"> </w:t>
      </w:r>
      <w:proofErr w:type="spellStart"/>
      <w:r>
        <w:t>wurd</w:t>
      </w:r>
      <w:proofErr w:type="spellEnd"/>
      <w:r>
        <w:t xml:space="preserve"> auch der </w:t>
      </w:r>
      <w:proofErr w:type="spellStart"/>
      <w:r>
        <w:t>starck</w:t>
      </w:r>
      <w:proofErr w:type="spellEnd"/>
      <w:r>
        <w:t xml:space="preserve"> </w:t>
      </w:r>
      <w:proofErr w:type="spellStart"/>
      <w:r>
        <w:t>gott</w:t>
      </w:r>
      <w:proofErr w:type="spellEnd"/>
      <w:r>
        <w:t xml:space="preserve"> seine </w:t>
      </w:r>
      <w:proofErr w:type="spellStart"/>
      <w:r>
        <w:t>gnad</w:t>
      </w:r>
      <w:proofErr w:type="spellEnd"/>
      <w:r>
        <w:t xml:space="preserve"> </w:t>
      </w:r>
      <w:proofErr w:type="spellStart"/>
      <w:r>
        <w:t>woll</w:t>
      </w:r>
      <w:proofErr w:type="spellEnd"/>
      <w:r>
        <w:t xml:space="preserve"> erzeigen. </w:t>
      </w:r>
    </w:p>
    <w:p w14:paraId="5BCE9CAD" w14:textId="77777777" w:rsidR="00B92289" w:rsidRDefault="00B92289" w:rsidP="00B92289">
      <w:pPr>
        <w:pStyle w:val="berschrift2"/>
      </w:pPr>
      <w:r>
        <w:t xml:space="preserve">ix </w:t>
      </w:r>
    </w:p>
    <w:p w14:paraId="205D7FE0" w14:textId="77777777" w:rsidR="00B92289" w:rsidRDefault="00B92289" w:rsidP="00B92289">
      <w:pPr>
        <w:pStyle w:val="StandardWeb"/>
      </w:pPr>
      <w:r>
        <w:t xml:space="preserve">Das </w:t>
      </w:r>
      <w:proofErr w:type="spellStart"/>
      <w:r>
        <w:t>ir</w:t>
      </w:r>
      <w:proofErr w:type="spellEnd"/>
      <w:r>
        <w:t xml:space="preserve"> auch </w:t>
      </w:r>
      <w:proofErr w:type="spellStart"/>
      <w:r>
        <w:t>begert</w:t>
      </w:r>
      <w:proofErr w:type="spellEnd"/>
      <w:r>
        <w:t xml:space="preserve"> zu wissen / </w:t>
      </w:r>
      <w:proofErr w:type="spellStart"/>
      <w:r>
        <w:t>ursachen</w:t>
      </w:r>
      <w:proofErr w:type="spellEnd"/>
      <w:r>
        <w:t xml:space="preserve"> und </w:t>
      </w:r>
      <w:proofErr w:type="spellStart"/>
      <w:r>
        <w:t>grunde</w:t>
      </w:r>
      <w:proofErr w:type="spellEnd"/>
      <w:r>
        <w:t xml:space="preserve"> der </w:t>
      </w:r>
      <w:proofErr w:type="spellStart"/>
      <w:r>
        <w:t>yenen</w:t>
      </w:r>
      <w:proofErr w:type="spellEnd"/>
      <w:r>
        <w:t xml:space="preserve"> / </w:t>
      </w:r>
      <w:proofErr w:type="spellStart"/>
      <w:r>
        <w:t>ßo</w:t>
      </w:r>
      <w:proofErr w:type="spellEnd"/>
      <w:r>
        <w:t xml:space="preserve"> den alten brauch der Messen behalten wollen / </w:t>
      </w:r>
      <w:proofErr w:type="spellStart"/>
      <w:r>
        <w:t>kan</w:t>
      </w:r>
      <w:proofErr w:type="spellEnd"/>
      <w:r>
        <w:t xml:space="preserve"> ich euch </w:t>
      </w:r>
      <w:proofErr w:type="spellStart"/>
      <w:r>
        <w:t>ytzt</w:t>
      </w:r>
      <w:proofErr w:type="spellEnd"/>
      <w:r>
        <w:t xml:space="preserve"> </w:t>
      </w:r>
      <w:proofErr w:type="spellStart"/>
      <w:r>
        <w:t>nit</w:t>
      </w:r>
      <w:proofErr w:type="spellEnd"/>
      <w:r>
        <w:t xml:space="preserve"> nach gefallen </w:t>
      </w:r>
      <w:proofErr w:type="spellStart"/>
      <w:r>
        <w:t>wilfharen</w:t>
      </w:r>
      <w:proofErr w:type="spellEnd"/>
      <w:r>
        <w:t xml:space="preserve">. Ich acht aber / </w:t>
      </w:r>
      <w:proofErr w:type="spellStart"/>
      <w:r>
        <w:t>ir</w:t>
      </w:r>
      <w:proofErr w:type="spellEnd"/>
      <w:r>
        <w:t xml:space="preserve"> werdet </w:t>
      </w:r>
      <w:proofErr w:type="spellStart"/>
      <w:r>
        <w:t>sonder</w:t>
      </w:r>
      <w:proofErr w:type="spellEnd"/>
      <w:r>
        <w:t xml:space="preserve"> </w:t>
      </w:r>
      <w:proofErr w:type="spellStart"/>
      <w:r>
        <w:t>zweiffel</w:t>
      </w:r>
      <w:proofErr w:type="spellEnd"/>
      <w:r>
        <w:t xml:space="preserve"> / aus </w:t>
      </w:r>
      <w:proofErr w:type="spellStart"/>
      <w:r>
        <w:t>obangezeiten</w:t>
      </w:r>
      <w:proofErr w:type="spellEnd"/>
      <w:r>
        <w:t xml:space="preserve"> </w:t>
      </w:r>
      <w:proofErr w:type="spellStart"/>
      <w:r>
        <w:t>artickeln</w:t>
      </w:r>
      <w:proofErr w:type="spellEnd"/>
      <w:r>
        <w:t xml:space="preserve"> </w:t>
      </w:r>
      <w:proofErr w:type="spellStart"/>
      <w:r>
        <w:t>vermerckien</w:t>
      </w:r>
      <w:proofErr w:type="spellEnd"/>
      <w:r>
        <w:t xml:space="preserve"> / </w:t>
      </w:r>
      <w:proofErr w:type="spellStart"/>
      <w:r>
        <w:t>wye</w:t>
      </w:r>
      <w:proofErr w:type="spellEnd"/>
      <w:r>
        <w:t xml:space="preserve"> sie verursacht / in alter </w:t>
      </w:r>
      <w:proofErr w:type="spellStart"/>
      <w:r>
        <w:t>ubung</w:t>
      </w:r>
      <w:proofErr w:type="spellEnd"/>
      <w:r>
        <w:t xml:space="preserve"> zu bleiben. Das weiß ich </w:t>
      </w:r>
      <w:proofErr w:type="spellStart"/>
      <w:r>
        <w:t>verwar</w:t>
      </w:r>
      <w:proofErr w:type="spellEnd"/>
      <w:r>
        <w:t xml:space="preserve"> / das sie / keine lichte und </w:t>
      </w:r>
      <w:proofErr w:type="spellStart"/>
      <w:r>
        <w:t>Ewangelische</w:t>
      </w:r>
      <w:proofErr w:type="spellEnd"/>
      <w:r>
        <w:t xml:space="preserve"> </w:t>
      </w:r>
      <w:proofErr w:type="spellStart"/>
      <w:r>
        <w:t>schrifft</w:t>
      </w:r>
      <w:proofErr w:type="spellEnd"/>
      <w:r>
        <w:t xml:space="preserve"> haben dadurch sie in </w:t>
      </w:r>
      <w:proofErr w:type="spellStart"/>
      <w:r>
        <w:t>iren</w:t>
      </w:r>
      <w:proofErr w:type="spellEnd"/>
      <w:r>
        <w:t xml:space="preserve"> gebrauch </w:t>
      </w:r>
      <w:proofErr w:type="spellStart"/>
      <w:r>
        <w:t>besthen</w:t>
      </w:r>
      <w:proofErr w:type="spellEnd"/>
      <w:r>
        <w:t xml:space="preserve"> </w:t>
      </w:r>
      <w:proofErr w:type="spellStart"/>
      <w:r>
        <w:t>dorfffen</w:t>
      </w:r>
      <w:proofErr w:type="spellEnd"/>
      <w:r>
        <w:t xml:space="preserve">. </w:t>
      </w:r>
      <w:proofErr w:type="spellStart"/>
      <w:r>
        <w:t>Fur</w:t>
      </w:r>
      <w:proofErr w:type="spellEnd"/>
      <w:r>
        <w:t xml:space="preserve"> mein klein </w:t>
      </w:r>
      <w:proofErr w:type="spellStart"/>
      <w:r>
        <w:t>verstendnis</w:t>
      </w:r>
      <w:proofErr w:type="spellEnd"/>
      <w:r>
        <w:t xml:space="preserve"> / halt ich / </w:t>
      </w:r>
      <w:proofErr w:type="spellStart"/>
      <w:r>
        <w:t>dz</w:t>
      </w:r>
      <w:proofErr w:type="spellEnd"/>
      <w:r>
        <w:t xml:space="preserve"> ein klein </w:t>
      </w:r>
      <w:proofErr w:type="spellStart"/>
      <w:r>
        <w:t>kindelin</w:t>
      </w:r>
      <w:proofErr w:type="spellEnd"/>
      <w:r>
        <w:t xml:space="preserve"> / in einer stund / </w:t>
      </w:r>
      <w:proofErr w:type="spellStart"/>
      <w:r>
        <w:t>leren</w:t>
      </w:r>
      <w:proofErr w:type="spellEnd"/>
      <w:r>
        <w:t xml:space="preserve"> </w:t>
      </w:r>
      <w:proofErr w:type="spellStart"/>
      <w:r>
        <w:t>mocht</w:t>
      </w:r>
      <w:proofErr w:type="spellEnd"/>
      <w:r>
        <w:t xml:space="preserve"> / welche </w:t>
      </w:r>
      <w:proofErr w:type="spellStart"/>
      <w:r>
        <w:t>Messze</w:t>
      </w:r>
      <w:proofErr w:type="spellEnd"/>
      <w:r>
        <w:t xml:space="preserve"> </w:t>
      </w:r>
      <w:proofErr w:type="spellStart"/>
      <w:r>
        <w:t>Ewangelisch</w:t>
      </w:r>
      <w:proofErr w:type="spellEnd"/>
      <w:r>
        <w:t xml:space="preserve"> </w:t>
      </w:r>
      <w:proofErr w:type="spellStart"/>
      <w:r>
        <w:t>unn</w:t>
      </w:r>
      <w:proofErr w:type="spellEnd"/>
      <w:r>
        <w:t xml:space="preserve"> lauter / wider </w:t>
      </w:r>
      <w:proofErr w:type="spellStart"/>
      <w:r>
        <w:t>umb</w:t>
      </w:r>
      <w:proofErr w:type="spellEnd"/>
      <w:r>
        <w:t xml:space="preserve"> welcher menschlich und vermischt ist. Ich weiß auch / das die </w:t>
      </w:r>
      <w:proofErr w:type="spellStart"/>
      <w:r>
        <w:t>leyhen</w:t>
      </w:r>
      <w:proofErr w:type="spellEnd"/>
      <w:r>
        <w:t xml:space="preserve"> nicht drucket (</w:t>
      </w:r>
      <w:proofErr w:type="spellStart"/>
      <w:r>
        <w:t>ßo</w:t>
      </w:r>
      <w:proofErr w:type="spellEnd"/>
      <w:r>
        <w:t xml:space="preserve"> in der papistischen Messe verharren) </w:t>
      </w:r>
      <w:proofErr w:type="spellStart"/>
      <w:r>
        <w:t>dan</w:t>
      </w:r>
      <w:proofErr w:type="spellEnd"/>
      <w:r>
        <w:t xml:space="preserve"> des Bapst </w:t>
      </w:r>
      <w:proofErr w:type="spellStart"/>
      <w:r>
        <w:t>forcht</w:t>
      </w:r>
      <w:proofErr w:type="spellEnd"/>
      <w:r>
        <w:t xml:space="preserve"> / dar </w:t>
      </w:r>
      <w:proofErr w:type="spellStart"/>
      <w:r>
        <w:t>ynne</w:t>
      </w:r>
      <w:proofErr w:type="spellEnd"/>
      <w:r>
        <w:t xml:space="preserve"> sie </w:t>
      </w:r>
      <w:proofErr w:type="spellStart"/>
      <w:r>
        <w:t>auff</w:t>
      </w:r>
      <w:proofErr w:type="spellEnd"/>
      <w:r>
        <w:t xml:space="preserve"> </w:t>
      </w:r>
      <w:proofErr w:type="spellStart"/>
      <w:r>
        <w:t>ertzohen</w:t>
      </w:r>
      <w:proofErr w:type="spellEnd"/>
      <w:r>
        <w:t xml:space="preserve"> </w:t>
      </w:r>
      <w:proofErr w:type="spellStart"/>
      <w:r>
        <w:t>seind</w:t>
      </w:r>
      <w:proofErr w:type="spellEnd"/>
      <w:r>
        <w:t xml:space="preserve">. </w:t>
      </w:r>
      <w:r>
        <w:br/>
        <w:t xml:space="preserve">Wan sie </w:t>
      </w:r>
      <w:proofErr w:type="spellStart"/>
      <w:r>
        <w:t>ym</w:t>
      </w:r>
      <w:proofErr w:type="spellEnd"/>
      <w:r>
        <w:t xml:space="preserve"> h. </w:t>
      </w:r>
      <w:proofErr w:type="spellStart"/>
      <w:r>
        <w:t>Ewangelio</w:t>
      </w:r>
      <w:proofErr w:type="spellEnd"/>
      <w:r>
        <w:t xml:space="preserve"> </w:t>
      </w:r>
      <w:proofErr w:type="spellStart"/>
      <w:r>
        <w:t>geseuget</w:t>
      </w:r>
      <w:proofErr w:type="spellEnd"/>
      <w:r>
        <w:t xml:space="preserve"> und </w:t>
      </w:r>
      <w:proofErr w:type="spellStart"/>
      <w:r>
        <w:t>auffgewachsen</w:t>
      </w:r>
      <w:proofErr w:type="spellEnd"/>
      <w:r>
        <w:t xml:space="preserve"> </w:t>
      </w:r>
      <w:proofErr w:type="spellStart"/>
      <w:r>
        <w:t>weren</w:t>
      </w:r>
      <w:proofErr w:type="spellEnd"/>
      <w:r>
        <w:t xml:space="preserve"> / wie sie in Menschen </w:t>
      </w:r>
      <w:proofErr w:type="spellStart"/>
      <w:r>
        <w:t>leren</w:t>
      </w:r>
      <w:proofErr w:type="spellEnd"/>
      <w:r>
        <w:t xml:space="preserve"> </w:t>
      </w:r>
      <w:proofErr w:type="spellStart"/>
      <w:r>
        <w:t>ertzogen</w:t>
      </w:r>
      <w:proofErr w:type="spellEnd"/>
      <w:r>
        <w:t xml:space="preserve"> </w:t>
      </w:r>
      <w:proofErr w:type="spellStart"/>
      <w:r>
        <w:t>seind</w:t>
      </w:r>
      <w:proofErr w:type="spellEnd"/>
      <w:r>
        <w:t xml:space="preserve"> / wist ich </w:t>
      </w:r>
      <w:proofErr w:type="spellStart"/>
      <w:r>
        <w:t>dz</w:t>
      </w:r>
      <w:proofErr w:type="spellEnd"/>
      <w:r>
        <w:t xml:space="preserve"> / sie die lang gebrauchte Messen </w:t>
      </w:r>
      <w:proofErr w:type="spellStart"/>
      <w:r>
        <w:t>nit</w:t>
      </w:r>
      <w:proofErr w:type="spellEnd"/>
      <w:r>
        <w:t xml:space="preserve"> </w:t>
      </w:r>
      <w:proofErr w:type="spellStart"/>
      <w:r>
        <w:t>horen</w:t>
      </w:r>
      <w:proofErr w:type="spellEnd"/>
      <w:r>
        <w:t xml:space="preserve"> oder sehen </w:t>
      </w:r>
      <w:proofErr w:type="spellStart"/>
      <w:r>
        <w:t>mogten</w:t>
      </w:r>
      <w:proofErr w:type="spellEnd"/>
      <w:r>
        <w:t xml:space="preserve">. Nit der halben / das sie das </w:t>
      </w:r>
      <w:proofErr w:type="spellStart"/>
      <w:r>
        <w:t>hochachtbarlich</w:t>
      </w:r>
      <w:proofErr w:type="spellEnd"/>
      <w:r>
        <w:t xml:space="preserve"> </w:t>
      </w:r>
      <w:proofErr w:type="spellStart"/>
      <w:r>
        <w:t>sacrament</w:t>
      </w:r>
      <w:proofErr w:type="spellEnd"/>
      <w:r>
        <w:t xml:space="preserve"> / klein achten </w:t>
      </w:r>
      <w:proofErr w:type="spellStart"/>
      <w:r>
        <w:t>tethen</w:t>
      </w:r>
      <w:proofErr w:type="spellEnd"/>
      <w:r>
        <w:t xml:space="preserve"> / </w:t>
      </w:r>
      <w:proofErr w:type="spellStart"/>
      <w:r>
        <w:t>sonder</w:t>
      </w:r>
      <w:proofErr w:type="spellEnd"/>
      <w:r>
        <w:t xml:space="preserve"> </w:t>
      </w:r>
      <w:proofErr w:type="spellStart"/>
      <w:r>
        <w:t>darumb</w:t>
      </w:r>
      <w:proofErr w:type="spellEnd"/>
      <w:r>
        <w:t xml:space="preserve"> / das </w:t>
      </w:r>
      <w:proofErr w:type="spellStart"/>
      <w:r>
        <w:t>solichs</w:t>
      </w:r>
      <w:proofErr w:type="spellEnd"/>
      <w:r>
        <w:t xml:space="preserve"> aller </w:t>
      </w:r>
      <w:proofErr w:type="spellStart"/>
      <w:r>
        <w:t>erenwirdigist</w:t>
      </w:r>
      <w:proofErr w:type="spellEnd"/>
      <w:r>
        <w:t xml:space="preserve"> </w:t>
      </w:r>
      <w:proofErr w:type="spellStart"/>
      <w:r>
        <w:t>sacrament</w:t>
      </w:r>
      <w:proofErr w:type="spellEnd"/>
      <w:r>
        <w:t xml:space="preserve"> / mit menschlichen funden </w:t>
      </w:r>
      <w:proofErr w:type="spellStart"/>
      <w:r>
        <w:t>verdempfft</w:t>
      </w:r>
      <w:proofErr w:type="spellEnd"/>
      <w:r>
        <w:t xml:space="preserve"> oder verwickelt ist. Da von ich </w:t>
      </w:r>
      <w:proofErr w:type="spellStart"/>
      <w:r>
        <w:t>kurtzlich</w:t>
      </w:r>
      <w:proofErr w:type="spellEnd"/>
      <w:r>
        <w:t xml:space="preserve"> schreiben wird / </w:t>
      </w:r>
      <w:proofErr w:type="spellStart"/>
      <w:r>
        <w:t>wil</w:t>
      </w:r>
      <w:proofErr w:type="spellEnd"/>
      <w:r>
        <w:t xml:space="preserve"> </w:t>
      </w:r>
      <w:proofErr w:type="spellStart"/>
      <w:r>
        <w:t>gott</w:t>
      </w:r>
      <w:proofErr w:type="spellEnd"/>
      <w:r>
        <w:t xml:space="preserve">. Ich sag </w:t>
      </w:r>
      <w:proofErr w:type="spellStart"/>
      <w:r>
        <w:t>nit</w:t>
      </w:r>
      <w:proofErr w:type="spellEnd"/>
      <w:r>
        <w:t xml:space="preserve"> von dem groben </w:t>
      </w:r>
      <w:proofErr w:type="spellStart"/>
      <w:r>
        <w:t>mißbrauch</w:t>
      </w:r>
      <w:proofErr w:type="spellEnd"/>
      <w:r>
        <w:t xml:space="preserve"> / </w:t>
      </w:r>
      <w:proofErr w:type="spellStart"/>
      <w:r>
        <w:t>sonder</w:t>
      </w:r>
      <w:proofErr w:type="spellEnd"/>
      <w:r>
        <w:t xml:space="preserve"> von dem subtilen / </w:t>
      </w:r>
      <w:proofErr w:type="spellStart"/>
      <w:r>
        <w:t>dero</w:t>
      </w:r>
      <w:proofErr w:type="spellEnd"/>
      <w:r>
        <w:t xml:space="preserve"> ein </w:t>
      </w:r>
      <w:proofErr w:type="spellStart"/>
      <w:r>
        <w:t>angesicht</w:t>
      </w:r>
      <w:proofErr w:type="spellEnd"/>
      <w:r>
        <w:t xml:space="preserve"> und form hat </w:t>
      </w:r>
      <w:proofErr w:type="spellStart"/>
      <w:r>
        <w:t>Ewangelischer</w:t>
      </w:r>
      <w:proofErr w:type="spellEnd"/>
      <w:r>
        <w:t xml:space="preserve"> Messe / und ist doch nicht weniger / </w:t>
      </w:r>
      <w:proofErr w:type="spellStart"/>
      <w:r>
        <w:t>dan</w:t>
      </w:r>
      <w:proofErr w:type="spellEnd"/>
      <w:r>
        <w:t xml:space="preserve"> das sie </w:t>
      </w:r>
      <w:proofErr w:type="spellStart"/>
      <w:r>
        <w:t>scheind</w:t>
      </w:r>
      <w:proofErr w:type="spellEnd"/>
      <w:r>
        <w:t xml:space="preserve">. In der summ / </w:t>
      </w:r>
      <w:proofErr w:type="spellStart"/>
      <w:r>
        <w:t>kurtzlich</w:t>
      </w:r>
      <w:proofErr w:type="spellEnd"/>
      <w:r>
        <w:t xml:space="preserve"> werdet </w:t>
      </w:r>
      <w:proofErr w:type="spellStart"/>
      <w:r>
        <w:t>yhr</w:t>
      </w:r>
      <w:proofErr w:type="spellEnd"/>
      <w:r>
        <w:t xml:space="preserve"> sehen / das der </w:t>
      </w:r>
      <w:proofErr w:type="spellStart"/>
      <w:r>
        <w:t>nham</w:t>
      </w:r>
      <w:proofErr w:type="spellEnd"/>
      <w:r>
        <w:t xml:space="preserve"> / </w:t>
      </w:r>
      <w:proofErr w:type="spellStart"/>
      <w:r>
        <w:t>Messze</w:t>
      </w:r>
      <w:proofErr w:type="spellEnd"/>
      <w:r>
        <w:t xml:space="preserve"> / </w:t>
      </w:r>
      <w:proofErr w:type="spellStart"/>
      <w:r>
        <w:t>unnd</w:t>
      </w:r>
      <w:proofErr w:type="spellEnd"/>
      <w:r>
        <w:t xml:space="preserve"> alle </w:t>
      </w:r>
      <w:proofErr w:type="spellStart"/>
      <w:r>
        <w:t>handelung</w:t>
      </w:r>
      <w:proofErr w:type="spellEnd"/>
      <w:r>
        <w:t xml:space="preserve"> unserer Messe / den hoch </w:t>
      </w:r>
      <w:proofErr w:type="spellStart"/>
      <w:r>
        <w:t>wirdige</w:t>
      </w:r>
      <w:proofErr w:type="spellEnd"/>
      <w:r>
        <w:t xml:space="preserve"> </w:t>
      </w:r>
      <w:proofErr w:type="spellStart"/>
      <w:r>
        <w:t>sacrament</w:t>
      </w:r>
      <w:proofErr w:type="spellEnd"/>
      <w:r>
        <w:t xml:space="preserve"> </w:t>
      </w:r>
      <w:proofErr w:type="spellStart"/>
      <w:r>
        <w:t>frombd</w:t>
      </w:r>
      <w:proofErr w:type="spellEnd"/>
      <w:r>
        <w:t xml:space="preserve"> und </w:t>
      </w:r>
      <w:proofErr w:type="spellStart"/>
      <w:r>
        <w:t>ungemeß</w:t>
      </w:r>
      <w:proofErr w:type="spellEnd"/>
      <w:r>
        <w:t xml:space="preserve"> ist / ich </w:t>
      </w:r>
      <w:proofErr w:type="spellStart"/>
      <w:r>
        <w:t>geschwig</w:t>
      </w:r>
      <w:proofErr w:type="spellEnd"/>
      <w:r>
        <w:t xml:space="preserve"> andere </w:t>
      </w:r>
      <w:proofErr w:type="spellStart"/>
      <w:r>
        <w:t>bossen</w:t>
      </w:r>
      <w:proofErr w:type="spellEnd"/>
      <w:r>
        <w:t xml:space="preserve"> </w:t>
      </w:r>
      <w:proofErr w:type="spellStart"/>
      <w:r>
        <w:t>ubungen</w:t>
      </w:r>
      <w:proofErr w:type="spellEnd"/>
      <w:r>
        <w:t xml:space="preserve">. </w:t>
      </w:r>
    </w:p>
    <w:p w14:paraId="7D00BED4" w14:textId="3DFF84D9" w:rsidR="0022039F" w:rsidRDefault="00B92289" w:rsidP="00B92289">
      <w:r>
        <w:t xml:space="preserve">Der </w:t>
      </w:r>
      <w:proofErr w:type="spellStart"/>
      <w:r>
        <w:t>almechtig</w:t>
      </w:r>
      <w:proofErr w:type="spellEnd"/>
      <w:r>
        <w:t xml:space="preserve"> </w:t>
      </w:r>
      <w:proofErr w:type="spellStart"/>
      <w:r>
        <w:t>got</w:t>
      </w:r>
      <w:proofErr w:type="spellEnd"/>
      <w:r>
        <w:t xml:space="preserve"> wolle seine </w:t>
      </w:r>
      <w:proofErr w:type="spellStart"/>
      <w:r>
        <w:t>glorien</w:t>
      </w:r>
      <w:proofErr w:type="spellEnd"/>
      <w:r>
        <w:t xml:space="preserve"> in </w:t>
      </w:r>
      <w:proofErr w:type="spellStart"/>
      <w:r>
        <w:t>unßern</w:t>
      </w:r>
      <w:proofErr w:type="spellEnd"/>
      <w:r>
        <w:t xml:space="preserve"> </w:t>
      </w:r>
      <w:proofErr w:type="spellStart"/>
      <w:r>
        <w:t>hertzen</w:t>
      </w:r>
      <w:proofErr w:type="spellEnd"/>
      <w:r>
        <w:t xml:space="preserve"> lassen ein scheinen </w:t>
      </w:r>
      <w:proofErr w:type="spellStart"/>
      <w:r>
        <w:t>unnd</w:t>
      </w:r>
      <w:proofErr w:type="spellEnd"/>
      <w:r>
        <w:t xml:space="preserve"> </w:t>
      </w:r>
      <w:proofErr w:type="spellStart"/>
      <w:r>
        <w:t>außleuchten</w:t>
      </w:r>
      <w:proofErr w:type="spellEnd"/>
      <w:r>
        <w:t xml:space="preserve"> in die </w:t>
      </w:r>
      <w:proofErr w:type="spellStart"/>
      <w:r>
        <w:t>gantz</w:t>
      </w:r>
      <w:proofErr w:type="spellEnd"/>
      <w:r>
        <w:t xml:space="preserve"> </w:t>
      </w:r>
      <w:proofErr w:type="spellStart"/>
      <w:r>
        <w:t>welt</w:t>
      </w:r>
      <w:proofErr w:type="spellEnd"/>
      <w:r>
        <w:t>. Amen.</w:t>
      </w:r>
    </w:p>
    <w:p w14:paraId="20A5D795" w14:textId="77777777" w:rsidR="00D5498D" w:rsidRPr="00D5498D" w:rsidRDefault="007166CE" w:rsidP="008E63BE">
      <w:pPr>
        <w:pStyle w:val="berschrift1"/>
      </w:pPr>
      <w:r>
        <w:br w:type="page"/>
      </w:r>
      <w:r w:rsidR="00D5498D" w:rsidRPr="00D5498D">
        <w:t>Quellen:</w:t>
      </w:r>
    </w:p>
    <w:p w14:paraId="154C3FA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933B3C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F85A52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51D8F4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A0F576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9993A3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65A955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C1EEF4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9CE997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5E22AE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09463A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7C04DBE" w14:textId="6B6F61D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EFE"/>
    <w:rsid w:val="00082307"/>
    <w:rsid w:val="000C66E5"/>
    <w:rsid w:val="001F54C4"/>
    <w:rsid w:val="0022039F"/>
    <w:rsid w:val="00272484"/>
    <w:rsid w:val="00297F83"/>
    <w:rsid w:val="002E6D11"/>
    <w:rsid w:val="00376EFE"/>
    <w:rsid w:val="00381C0C"/>
    <w:rsid w:val="00537F59"/>
    <w:rsid w:val="007166CE"/>
    <w:rsid w:val="007E1779"/>
    <w:rsid w:val="0083667B"/>
    <w:rsid w:val="008D7463"/>
    <w:rsid w:val="008E417E"/>
    <w:rsid w:val="008E63BE"/>
    <w:rsid w:val="00B365E5"/>
    <w:rsid w:val="00B92289"/>
    <w:rsid w:val="00C35859"/>
    <w:rsid w:val="00CC4EAC"/>
    <w:rsid w:val="00D14D4F"/>
    <w:rsid w:val="00D5498D"/>
    <w:rsid w:val="00F00A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6611B"/>
  <w15:chartTrackingRefBased/>
  <w15:docId w15:val="{6619B573-F2D2-4C21-9AD6-7C9A9DA7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9228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1969</Words>
  <Characters>12406</Characters>
  <Application>Microsoft Office Word</Application>
  <DocSecurity>0</DocSecurity>
  <Lines>103</Lines>
  <Paragraphs>28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Sendbryff Andres Boden von Carolstatt</dc:title>
  <dc:subject/>
  <dc:creator>Bodenstein, Andreas</dc:creator>
  <cp:keywords/>
  <dc:description/>
  <cp:lastModifiedBy>webmaster@glaubensstimme.de</cp:lastModifiedBy>
  <cp:revision>4</cp:revision>
  <dcterms:created xsi:type="dcterms:W3CDTF">2021-04-15T10:31:00Z</dcterms:created>
  <dcterms:modified xsi:type="dcterms:W3CDTF">2021-04-16T16:19:00Z</dcterms:modified>
  <dc:language>de</dc:language>
</cp:coreProperties>
</file>